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E4479" w14:textId="6C4F03E8" w:rsidR="007166CE" w:rsidRDefault="00E6145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E55C8FA" wp14:editId="59E602F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95A203" w14:textId="77777777" w:rsidR="007166CE" w:rsidRDefault="007166CE" w:rsidP="007166CE">
      <w:pPr>
        <w:pStyle w:val="berschrift1"/>
      </w:pPr>
      <w:r>
        <w:br w:type="page"/>
      </w:r>
      <w:r>
        <w:lastRenderedPageBreak/>
        <w:t>Vorwort</w:t>
      </w:r>
    </w:p>
    <w:p w14:paraId="56750E93"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3BD1429"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BB6546" w14:textId="77777777" w:rsidR="007166CE" w:rsidRDefault="007166CE" w:rsidP="007166CE">
      <w:r>
        <w:t>Euch allen wünsche ich Gottes reichen Segen und dass Ihr für Euch interessante Texte hier findet. Für Anregungen bin ich immer dankbar.</w:t>
      </w:r>
    </w:p>
    <w:p w14:paraId="1B291C5A" w14:textId="77777777" w:rsidR="007166CE" w:rsidRDefault="007166CE" w:rsidP="007166CE">
      <w:r>
        <w:t>Gruß &amp; Segen,</w:t>
      </w:r>
    </w:p>
    <w:p w14:paraId="13316E15" w14:textId="77777777" w:rsidR="007166CE" w:rsidRDefault="007166CE" w:rsidP="007166CE">
      <w:r>
        <w:t>Andreas</w:t>
      </w:r>
    </w:p>
    <w:p w14:paraId="6A58D6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F6A157E" w14:textId="23DE2BA8" w:rsidR="00DB7BB7" w:rsidRDefault="00DB7BB7" w:rsidP="00DB7BB7">
      <w:pPr>
        <w:pStyle w:val="berschrift1"/>
        <w:rPr>
          <w:sz w:val="48"/>
        </w:rPr>
      </w:pPr>
      <w:r w:rsidRPr="00DB7BB7">
        <w:t>Biographie und Martyrium Adolph Clarenbachs</w:t>
      </w:r>
    </w:p>
    <w:p w14:paraId="03C75FFD" w14:textId="77777777" w:rsidR="00DB7BB7" w:rsidRDefault="00DB7BB7" w:rsidP="00DB7BB7">
      <w:pPr>
        <w:pStyle w:val="berschrift2"/>
      </w:pPr>
      <w:r>
        <w:t>Biographischer Vorbericht.</w:t>
      </w:r>
    </w:p>
    <w:p w14:paraId="12BA1EE4" w14:textId="77777777" w:rsidR="00DB7BB7" w:rsidRDefault="00DB7BB7" w:rsidP="00DB7BB7">
      <w:pPr>
        <w:pStyle w:val="StandardWeb"/>
      </w:pPr>
      <w:r>
        <w:t xml:space="preserve">Unser Märtyrer für die evangelische Wahrheit war aus dem </w:t>
      </w:r>
      <w:proofErr w:type="spellStart"/>
      <w:r>
        <w:t>Herzogthume</w:t>
      </w:r>
      <w:proofErr w:type="spellEnd"/>
      <w:r>
        <w:t xml:space="preserve"> </w:t>
      </w:r>
      <w:r>
        <w:rPr>
          <w:rStyle w:val="Fett"/>
          <w:rFonts w:eastAsiaTheme="majorEastAsia"/>
        </w:rPr>
        <w:t>Berg</w:t>
      </w:r>
      <w:r>
        <w:t xml:space="preserve">, einem Lande wo auch jetzt das Evangelium herrlich blühet, und </w:t>
      </w:r>
      <w:proofErr w:type="spellStart"/>
      <w:r>
        <w:t>beglühet</w:t>
      </w:r>
      <w:proofErr w:type="spellEnd"/>
      <w:r>
        <w:t xml:space="preserve"> hat, während es in den meisten Gegenden unseres </w:t>
      </w:r>
      <w:proofErr w:type="spellStart"/>
      <w:r>
        <w:t>teutschen</w:t>
      </w:r>
      <w:proofErr w:type="spellEnd"/>
      <w:r>
        <w:t xml:space="preserve"> Vaterlandes von den Kanzeln nicht mehr zu vernehmen war. Sein Geburtsort hieß der </w:t>
      </w:r>
      <w:r>
        <w:rPr>
          <w:rStyle w:val="Fett"/>
          <w:rFonts w:eastAsiaTheme="majorEastAsia"/>
        </w:rPr>
        <w:t>Busch</w:t>
      </w:r>
      <w:r>
        <w:t xml:space="preserve"> oder </w:t>
      </w:r>
      <w:r>
        <w:rPr>
          <w:rStyle w:val="Fett"/>
          <w:rFonts w:eastAsiaTheme="majorEastAsia"/>
        </w:rPr>
        <w:t>Buscher-Hof</w:t>
      </w:r>
      <w:r>
        <w:t xml:space="preserve"> im Kirchspiele </w:t>
      </w:r>
      <w:proofErr w:type="spellStart"/>
      <w:r>
        <w:rPr>
          <w:rStyle w:val="Fett"/>
          <w:rFonts w:eastAsiaTheme="majorEastAsia"/>
        </w:rPr>
        <w:t>Luttringhausen</w:t>
      </w:r>
      <w:proofErr w:type="spellEnd"/>
      <w:r>
        <w:t xml:space="preserve">, daher er sich in dem Briefe an den Grafen von Waldeck selbst </w:t>
      </w:r>
      <w:r>
        <w:rPr>
          <w:rStyle w:val="Fett"/>
          <w:rFonts w:eastAsiaTheme="majorEastAsia"/>
        </w:rPr>
        <w:t>Clarenbach zum Busche</w:t>
      </w:r>
      <w:r>
        <w:t xml:space="preserve"> nennt. Zu </w:t>
      </w:r>
      <w:proofErr w:type="spellStart"/>
      <w:r>
        <w:rPr>
          <w:rStyle w:val="Fett"/>
          <w:rFonts w:eastAsiaTheme="majorEastAsia"/>
        </w:rPr>
        <w:t>Milde</w:t>
      </w:r>
      <w:r>
        <w:t>’s</w:t>
      </w:r>
      <w:proofErr w:type="spellEnd"/>
      <w:r>
        <w:t xml:space="preserve"> Zeit noch eine weitläufige, wohlbemittelte Familie Clarenbach, die </w:t>
      </w:r>
      <w:proofErr w:type="spellStart"/>
      <w:r>
        <w:t>ohnweit</w:t>
      </w:r>
      <w:proofErr w:type="spellEnd"/>
      <w:r>
        <w:t xml:space="preserve"> von Lennep bei der </w:t>
      </w:r>
      <w:proofErr w:type="spellStart"/>
      <w:r>
        <w:t>Crewinkelbrücke</w:t>
      </w:r>
      <w:proofErr w:type="spellEnd"/>
      <w:r>
        <w:t xml:space="preserve"> an der Wupper wohnte und mehrere Eisenhämmer </w:t>
      </w:r>
      <w:proofErr w:type="spellStart"/>
      <w:r>
        <w:t>besaß.Ihr</w:t>
      </w:r>
      <w:proofErr w:type="spellEnd"/>
      <w:r>
        <w:t xml:space="preserve"> damaliges Haupt hieß </w:t>
      </w:r>
      <w:r>
        <w:rPr>
          <w:rStyle w:val="Fett"/>
          <w:rFonts w:eastAsiaTheme="majorEastAsia"/>
        </w:rPr>
        <w:t>Peter Clarenbach</w:t>
      </w:r>
      <w:r>
        <w:t xml:space="preserve">, und war ein </w:t>
      </w:r>
      <w:proofErr w:type="spellStart"/>
      <w:r>
        <w:t>Greiß</w:t>
      </w:r>
      <w:proofErr w:type="spellEnd"/>
      <w:r>
        <w:t xml:space="preserve"> von 70 Jahren. Dessen Vater, </w:t>
      </w:r>
      <w:r>
        <w:rPr>
          <w:rStyle w:val="Fett"/>
          <w:rFonts w:eastAsiaTheme="majorEastAsia"/>
        </w:rPr>
        <w:t xml:space="preserve">Caspar Clarenbach zu </w:t>
      </w:r>
      <w:proofErr w:type="spellStart"/>
      <w:r>
        <w:rPr>
          <w:rStyle w:val="Fett"/>
          <w:rFonts w:eastAsiaTheme="majorEastAsia"/>
        </w:rPr>
        <w:t>Engerkusen</w:t>
      </w:r>
      <w:proofErr w:type="spellEnd"/>
      <w:r>
        <w:t xml:space="preserve">, war 91 Jahre alt geworden, und auch sein Großvater, </w:t>
      </w:r>
      <w:r>
        <w:rPr>
          <w:rStyle w:val="Fett"/>
          <w:rFonts w:eastAsiaTheme="majorEastAsia"/>
        </w:rPr>
        <w:t>Johannes Clarenbach</w:t>
      </w:r>
      <w:r>
        <w:t xml:space="preserve">, ein Sichelschmied zu </w:t>
      </w:r>
      <w:proofErr w:type="spellStart"/>
      <w:r>
        <w:rPr>
          <w:rStyle w:val="Fett"/>
          <w:rFonts w:eastAsiaTheme="majorEastAsia"/>
        </w:rPr>
        <w:t>Gershagen</w:t>
      </w:r>
      <w:proofErr w:type="spellEnd"/>
      <w:r>
        <w:t xml:space="preserve">, hatte ein hohes Alter erreicht; weswegen </w:t>
      </w:r>
      <w:r>
        <w:rPr>
          <w:rStyle w:val="Fett"/>
          <w:rFonts w:eastAsiaTheme="majorEastAsia"/>
        </w:rPr>
        <w:t>Milde</w:t>
      </w:r>
      <w:r>
        <w:t xml:space="preserve"> meint, der älteste Ahnherr, dessen die Familie denken könnte, ein Messerschmied im Buscher-Hofe und der Vater dieses </w:t>
      </w:r>
      <w:r>
        <w:rPr>
          <w:rStyle w:val="Fett"/>
          <w:rFonts w:eastAsiaTheme="majorEastAsia"/>
        </w:rPr>
        <w:t>Johannes</w:t>
      </w:r>
      <w:r>
        <w:t xml:space="preserve">, könne wohl derselbe Bruder Adolphs gewesen </w:t>
      </w:r>
      <w:proofErr w:type="spellStart"/>
      <w:r>
        <w:t>seyn</w:t>
      </w:r>
      <w:proofErr w:type="spellEnd"/>
      <w:r>
        <w:t xml:space="preserve">, von dessen Haushaltung auf dem Buscher-Hofe ins einen Verhören die Rede ist. Den Namen Clarenbach hatte diese Familie ohne Zweifel von dem Thale bei </w:t>
      </w:r>
      <w:proofErr w:type="spellStart"/>
      <w:r>
        <w:rPr>
          <w:rStyle w:val="Fett"/>
          <w:rFonts w:eastAsiaTheme="majorEastAsia"/>
        </w:rPr>
        <w:t>Luttringhausen</w:t>
      </w:r>
      <w:proofErr w:type="spellEnd"/>
      <w:r>
        <w:t xml:space="preserve">, durch das die </w:t>
      </w:r>
      <w:r>
        <w:rPr>
          <w:rStyle w:val="Fett"/>
          <w:rFonts w:eastAsiaTheme="majorEastAsia"/>
        </w:rPr>
        <w:t>Clarenbach</w:t>
      </w:r>
      <w:r>
        <w:t xml:space="preserve"> fließt, da es noch zu </w:t>
      </w:r>
      <w:proofErr w:type="spellStart"/>
      <w:r>
        <w:t>Milde’s</w:t>
      </w:r>
      <w:proofErr w:type="spellEnd"/>
      <w:r>
        <w:t xml:space="preserve"> Zeit nach ihrem ersten oder nachherigen Wohnsitze benannt waren. Auch der Name von Adolphs Mitmärtyrer, </w:t>
      </w:r>
      <w:r>
        <w:rPr>
          <w:rStyle w:val="Fett"/>
          <w:rFonts w:eastAsiaTheme="majorEastAsia"/>
        </w:rPr>
        <w:t xml:space="preserve">Peter </w:t>
      </w:r>
      <w:proofErr w:type="spellStart"/>
      <w:r>
        <w:rPr>
          <w:rStyle w:val="Fett"/>
          <w:rFonts w:eastAsiaTheme="majorEastAsia"/>
        </w:rPr>
        <w:t>Fleisteden</w:t>
      </w:r>
      <w:proofErr w:type="spellEnd"/>
      <w:r>
        <w:t xml:space="preserve">, wird uns unten ein Beispiel hiervon geben, so wie die Namen anderer Personen, die in Adolphs </w:t>
      </w:r>
      <w:proofErr w:type="spellStart"/>
      <w:r>
        <w:t>Proceßgeschichte</w:t>
      </w:r>
      <w:proofErr w:type="spellEnd"/>
      <w:r>
        <w:t xml:space="preserve"> vorkommen.</w:t>
      </w:r>
    </w:p>
    <w:p w14:paraId="093FCA3A" w14:textId="77777777" w:rsidR="00DB7BB7" w:rsidRDefault="00DB7BB7" w:rsidP="00DB7BB7">
      <w:pPr>
        <w:pStyle w:val="StandardWeb"/>
      </w:pPr>
      <w:r>
        <w:t xml:space="preserve">Adolph wurde von seinen Eltern fleißig zur Schule gehalten, und hatte selbst auch einen besondern Trieb zum Lernen; daher er sich zum Studieren entschloß. Als er herangewachsen war, besuchte er die damals sehr berühmte Lehranstalt zu </w:t>
      </w:r>
      <w:r>
        <w:rPr>
          <w:rStyle w:val="Fett"/>
          <w:rFonts w:eastAsiaTheme="majorEastAsia"/>
        </w:rPr>
        <w:t>Münster</w:t>
      </w:r>
      <w:r>
        <w:t>, und kam hier zugleich in die heilsame Schule der äußern Noth, weil seine Eltern, wiewohl sie eine ziemliche Nahrung hatten, ihn nicht genugsam für seine Studien unterstützen konnten. (</w:t>
      </w:r>
      <w:r>
        <w:rPr>
          <w:rStyle w:val="Fett"/>
          <w:rFonts w:eastAsiaTheme="majorEastAsia"/>
        </w:rPr>
        <w:t xml:space="preserve">Vorrede zur </w:t>
      </w:r>
      <w:proofErr w:type="spellStart"/>
      <w:r>
        <w:rPr>
          <w:rStyle w:val="Fett"/>
          <w:rFonts w:eastAsiaTheme="majorEastAsia"/>
        </w:rPr>
        <w:t>Warh</w:t>
      </w:r>
      <w:proofErr w:type="spellEnd"/>
      <w:r>
        <w:rPr>
          <w:rStyle w:val="Fett"/>
          <w:rFonts w:eastAsiaTheme="majorEastAsia"/>
        </w:rPr>
        <w:t>. Hist.</w:t>
      </w:r>
      <w:r>
        <w:t xml:space="preserve">) Darauf </w:t>
      </w:r>
      <w:proofErr w:type="spellStart"/>
      <w:r>
        <w:t>studirte</w:t>
      </w:r>
      <w:proofErr w:type="spellEnd"/>
      <w:r>
        <w:t xml:space="preserve"> er zu </w:t>
      </w:r>
      <w:r>
        <w:rPr>
          <w:rStyle w:val="Fett"/>
          <w:rFonts w:eastAsiaTheme="majorEastAsia"/>
        </w:rPr>
        <w:t>Köln</w:t>
      </w:r>
      <w:r>
        <w:t xml:space="preserve"> und hatte hier zu Lehrern zwei Männer, </w:t>
      </w:r>
      <w:r>
        <w:rPr>
          <w:rStyle w:val="Fett"/>
          <w:rFonts w:eastAsiaTheme="majorEastAsia"/>
        </w:rPr>
        <w:t xml:space="preserve">Arnold von </w:t>
      </w:r>
      <w:proofErr w:type="spellStart"/>
      <w:r>
        <w:rPr>
          <w:rStyle w:val="Fett"/>
          <w:rFonts w:eastAsiaTheme="majorEastAsia"/>
        </w:rPr>
        <w:t>Tongern</w:t>
      </w:r>
      <w:proofErr w:type="spellEnd"/>
      <w:r>
        <w:t xml:space="preserve"> und </w:t>
      </w:r>
      <w:r>
        <w:rPr>
          <w:rStyle w:val="Fett"/>
          <w:rFonts w:eastAsiaTheme="majorEastAsia"/>
        </w:rPr>
        <w:t xml:space="preserve">Johann von </w:t>
      </w:r>
      <w:proofErr w:type="spellStart"/>
      <w:r>
        <w:rPr>
          <w:rStyle w:val="Fett"/>
          <w:rFonts w:eastAsiaTheme="majorEastAsia"/>
        </w:rPr>
        <w:t>Venradt</w:t>
      </w:r>
      <w:proofErr w:type="spellEnd"/>
      <w:r>
        <w:t>, die nachmals, jener als erzbischöflicher Ketzermeister, dieser als Pfarrer zu St. Johann dem Täufer, seine Inquisitoren wurden. (S. unten die Verhöre.) Stets lebte er sittig, nüchtern, keusch, und war eines geduldigen Herzens. (Vorrede zur W. H.) Seine Studien hatten einen so glücklichen Fortgang gehabt, daß er sich im Lateinischen, Griechischen und Hebräischen Kenntnisse erworben, die in dieser Zeit selten bei einander waren. Er konnte daher die Bibel in den beiden Grundsprachen lesen und war in ihr ungemein bewandert, wie er das seinen Inquisitoren nur zu sehr bewies.</w:t>
      </w:r>
    </w:p>
    <w:p w14:paraId="6F3DCBCA" w14:textId="77777777" w:rsidR="00DB7BB7" w:rsidRDefault="00DB7BB7" w:rsidP="00DB7BB7">
      <w:pPr>
        <w:pStyle w:val="StandardWeb"/>
      </w:pPr>
      <w:r>
        <w:t>Mit diesen Kenntnissen ausgerüstet, wurde er in Köln zum Magister-</w:t>
      </w:r>
      <w:proofErr w:type="spellStart"/>
      <w:r>
        <w:t>Noster</w:t>
      </w:r>
      <w:proofErr w:type="spellEnd"/>
      <w:r>
        <w:t xml:space="preserve"> gemacht, (S. die Verhöre) widmete sich aber mit ihnen nicht dem geistlichen Amte, sondern dem Schulwesen, bis er endlich doch einem Rufe als Diakonus in </w:t>
      </w:r>
      <w:proofErr w:type="spellStart"/>
      <w:r>
        <w:rPr>
          <w:rStyle w:val="Fett"/>
          <w:rFonts w:eastAsiaTheme="majorEastAsia"/>
        </w:rPr>
        <w:t>Meldorp</w:t>
      </w:r>
      <w:proofErr w:type="spellEnd"/>
      <w:r>
        <w:t xml:space="preserve"> im Holsteinischen folgen wollte, wozu es aber nicht kam. Er sträubt sich auch in seinen Verhören standhaft dawider, daß er </w:t>
      </w:r>
      <w:proofErr w:type="spellStart"/>
      <w:r>
        <w:t>Cleriker</w:t>
      </w:r>
      <w:proofErr w:type="spellEnd"/>
      <w:r>
        <w:t xml:space="preserve"> </w:t>
      </w:r>
      <w:proofErr w:type="spellStart"/>
      <w:r>
        <w:t>sey</w:t>
      </w:r>
      <w:proofErr w:type="spellEnd"/>
      <w:r>
        <w:t xml:space="preserve">, wozu ihn seine Inquisitoren durchaus machen wollte, um ihm den geistlichen Eid zuschieben zu können. (S. die Verhöre) Vorsichtiger als </w:t>
      </w:r>
      <w:r>
        <w:rPr>
          <w:rStyle w:val="Fett"/>
          <w:rFonts w:eastAsiaTheme="majorEastAsia"/>
        </w:rPr>
        <w:t>Milde</w:t>
      </w:r>
      <w:r>
        <w:t xml:space="preserve">, der ihn Pastor nennt, heißt ihn daher </w:t>
      </w:r>
      <w:proofErr w:type="spellStart"/>
      <w:r>
        <w:rPr>
          <w:rStyle w:val="Fett"/>
          <w:rFonts w:eastAsiaTheme="majorEastAsia"/>
        </w:rPr>
        <w:t>Seckendorf</w:t>
      </w:r>
      <w:proofErr w:type="spellEnd"/>
      <w:r>
        <w:t xml:space="preserve"> (Am oben </w:t>
      </w:r>
      <w:proofErr w:type="spellStart"/>
      <w:r>
        <w:t>angef</w:t>
      </w:r>
      <w:proofErr w:type="spellEnd"/>
      <w:r>
        <w:t>. O.) bloß einen Studiosus der Theologie.</w:t>
      </w:r>
    </w:p>
    <w:p w14:paraId="30BFF17B" w14:textId="77777777" w:rsidR="00DB7BB7" w:rsidRDefault="00DB7BB7" w:rsidP="00DB7BB7">
      <w:pPr>
        <w:pStyle w:val="StandardWeb"/>
      </w:pPr>
      <w:r>
        <w:t xml:space="preserve">Sein erstes Schulamt verwaltete er da, wo er selbst Schüler gewesen war, – in </w:t>
      </w:r>
      <w:r>
        <w:rPr>
          <w:rStyle w:val="Fett"/>
          <w:rFonts w:eastAsiaTheme="majorEastAsia"/>
        </w:rPr>
        <w:t>Münster</w:t>
      </w:r>
      <w:r>
        <w:t xml:space="preserve">, wo er 1523 als </w:t>
      </w:r>
      <w:proofErr w:type="spellStart"/>
      <w:r>
        <w:t>Conrector</w:t>
      </w:r>
      <w:proofErr w:type="spellEnd"/>
      <w:r>
        <w:t xml:space="preserve"> lehrte. (</w:t>
      </w:r>
      <w:r>
        <w:rPr>
          <w:rStyle w:val="Fett"/>
          <w:rFonts w:eastAsiaTheme="majorEastAsia"/>
        </w:rPr>
        <w:t>Hamelmann</w:t>
      </w:r>
      <w:r>
        <w:t xml:space="preserve"> p. 1187.) In derselben Eigenschaft kam er darauf 1525 nach </w:t>
      </w:r>
      <w:r>
        <w:rPr>
          <w:rStyle w:val="Fett"/>
          <w:rFonts w:eastAsiaTheme="majorEastAsia"/>
        </w:rPr>
        <w:t>Wesel</w:t>
      </w:r>
      <w:r>
        <w:t xml:space="preserve">. (Ebendas. p. 1014. Daß er die Schule zu </w:t>
      </w:r>
      <w:proofErr w:type="spellStart"/>
      <w:r>
        <w:rPr>
          <w:rStyle w:val="Fett"/>
          <w:rFonts w:eastAsiaTheme="majorEastAsia"/>
        </w:rPr>
        <w:t>Lemgow</w:t>
      </w:r>
      <w:proofErr w:type="spellEnd"/>
      <w:r>
        <w:t xml:space="preserve"> </w:t>
      </w:r>
      <w:proofErr w:type="spellStart"/>
      <w:r>
        <w:t>dirigirt</w:t>
      </w:r>
      <w:proofErr w:type="spellEnd"/>
      <w:r>
        <w:t xml:space="preserve"> habe, </w:t>
      </w:r>
      <w:proofErr w:type="spellStart"/>
      <w:r>
        <w:t>giebt</w:t>
      </w:r>
      <w:proofErr w:type="spellEnd"/>
      <w:r>
        <w:t xml:space="preserve"> der Index zu Hamelmann unrichtig an. Der Verf. selbst sagt dies S. 244 von </w:t>
      </w:r>
      <w:r>
        <w:rPr>
          <w:rStyle w:val="Fett"/>
          <w:rFonts w:eastAsiaTheme="majorEastAsia"/>
        </w:rPr>
        <w:t xml:space="preserve">Arnold </w:t>
      </w:r>
      <w:proofErr w:type="spellStart"/>
      <w:r>
        <w:rPr>
          <w:rStyle w:val="Fett"/>
          <w:rFonts w:eastAsiaTheme="majorEastAsia"/>
        </w:rPr>
        <w:t>Broickschmied</w:t>
      </w:r>
      <w:proofErr w:type="spellEnd"/>
      <w:r>
        <w:t xml:space="preserve">, einem von Clarenbachs Inquisitoren.) Schon in Münster war es ihm nicht genug, seine Schüler in den </w:t>
      </w:r>
      <w:proofErr w:type="spellStart"/>
      <w:r>
        <w:t>nöthigsten</w:t>
      </w:r>
      <w:proofErr w:type="spellEnd"/>
      <w:r>
        <w:t xml:space="preserve"> Schulkenntnissen zu unterrichten, sondern er suchte auch auf die Bürger zu wirken und ihnen das evangelische Licht anzuzünden. Es gelang ihm auch. Geweckt durch ihn aus dem Schlafe ihrer Kirche, kauften sie sich nun Luthers Schriften, die dort durch Handelsleute in Umlauf kamen; doch hat er, wie die Verhöre zeigen, weder jetzt noch später, irgend einem eine Schrift von Luther in die Hände gegeben und selbst auch nur weniges von dem, was der Reformator bereits geschrieben hatte, gelesen. Die Schrift selbst hatte ihn gelehrt, was Wahrheit ist, und überall lehrte er nun diese Wahrheit wieder, weil die Schrift sie </w:t>
      </w:r>
      <w:r>
        <w:rPr>
          <w:rStyle w:val="Fett"/>
          <w:rFonts w:eastAsiaTheme="majorEastAsia"/>
        </w:rPr>
        <w:t>befahl</w:t>
      </w:r>
      <w:r>
        <w:t xml:space="preserve">, nicht weil Luther oder sonst irgend einer sie </w:t>
      </w:r>
      <w:r>
        <w:rPr>
          <w:rStyle w:val="Fett"/>
          <w:rFonts w:eastAsiaTheme="majorEastAsia"/>
        </w:rPr>
        <w:t>empfahl</w:t>
      </w:r>
      <w:r>
        <w:t>.</w:t>
      </w:r>
    </w:p>
    <w:p w14:paraId="4E9FC124" w14:textId="77777777" w:rsidR="00DB7BB7" w:rsidRDefault="00DB7BB7" w:rsidP="00DB7BB7">
      <w:pPr>
        <w:pStyle w:val="StandardWeb"/>
      </w:pPr>
      <w:r>
        <w:t xml:space="preserve">Wie zu Münster, so ließ er hierauf auch zu Wesel sein Licht helle leuchten, und darauf zu </w:t>
      </w:r>
      <w:r>
        <w:rPr>
          <w:rStyle w:val="Fett"/>
          <w:rFonts w:eastAsiaTheme="majorEastAsia"/>
        </w:rPr>
        <w:t xml:space="preserve">Osnabrück, </w:t>
      </w:r>
      <w:proofErr w:type="spellStart"/>
      <w:r>
        <w:rPr>
          <w:rStyle w:val="Fett"/>
          <w:rFonts w:eastAsiaTheme="majorEastAsia"/>
        </w:rPr>
        <w:t>Lürich</w:t>
      </w:r>
      <w:proofErr w:type="spellEnd"/>
      <w:r>
        <w:rPr>
          <w:rStyle w:val="Fett"/>
          <w:rFonts w:eastAsiaTheme="majorEastAsia"/>
        </w:rPr>
        <w:t>, Elberfeld, Lennep</w:t>
      </w:r>
      <w:r>
        <w:t xml:space="preserve"> und </w:t>
      </w:r>
      <w:proofErr w:type="spellStart"/>
      <w:r>
        <w:rPr>
          <w:rStyle w:val="Fett"/>
          <w:rFonts w:eastAsiaTheme="majorEastAsia"/>
        </w:rPr>
        <w:t>Luttringhausen</w:t>
      </w:r>
      <w:proofErr w:type="spellEnd"/>
      <w:r>
        <w:t xml:space="preserve">. Daher wurden die Feinde der Wahrheit sogleich auch seine Feinde. Schon da er </w:t>
      </w:r>
      <w:proofErr w:type="spellStart"/>
      <w:r>
        <w:t>Conrector</w:t>
      </w:r>
      <w:proofErr w:type="spellEnd"/>
      <w:r>
        <w:t xml:space="preserve"> in Wesel war, brachte der Fiscal </w:t>
      </w:r>
      <w:r>
        <w:rPr>
          <w:rStyle w:val="Fett"/>
          <w:rFonts w:eastAsiaTheme="majorEastAsia"/>
        </w:rPr>
        <w:t>Trip</w:t>
      </w:r>
      <w:r>
        <w:t xml:space="preserve"> in </w:t>
      </w:r>
      <w:proofErr w:type="spellStart"/>
      <w:r>
        <w:t>Cöln</w:t>
      </w:r>
      <w:proofErr w:type="spellEnd"/>
      <w:r>
        <w:t xml:space="preserve"> Anklagen voll der gröbsten Lügen bei dem Cölner </w:t>
      </w:r>
      <w:proofErr w:type="spellStart"/>
      <w:r>
        <w:t>Officialis</w:t>
      </w:r>
      <w:proofErr w:type="spellEnd"/>
      <w:r>
        <w:t xml:space="preserve"> gegen ihn an; dieser meldete, was ihm </w:t>
      </w:r>
      <w:r>
        <w:rPr>
          <w:rStyle w:val="Fett"/>
          <w:rFonts w:eastAsiaTheme="majorEastAsia"/>
        </w:rPr>
        <w:t>Trip</w:t>
      </w:r>
      <w:r>
        <w:t xml:space="preserve"> fälschlich berichtet hatte, dem Herzoge </w:t>
      </w:r>
      <w:r>
        <w:rPr>
          <w:rStyle w:val="Fett"/>
          <w:rFonts w:eastAsiaTheme="majorEastAsia"/>
        </w:rPr>
        <w:t xml:space="preserve">Johann von </w:t>
      </w:r>
      <w:proofErr w:type="spellStart"/>
      <w:r>
        <w:rPr>
          <w:rStyle w:val="Fett"/>
          <w:rFonts w:eastAsiaTheme="majorEastAsia"/>
        </w:rPr>
        <w:t>Clece</w:t>
      </w:r>
      <w:proofErr w:type="spellEnd"/>
      <w:r>
        <w:t xml:space="preserve">, und der betrogene Fürst entsetzte den Unschuldigen seines Amtes und ließ ihm den Aufenthalt in Wesel aufkündigen. Doch entdeckte der </w:t>
      </w:r>
      <w:proofErr w:type="spellStart"/>
      <w:r>
        <w:t>Herzo</w:t>
      </w:r>
      <w:proofErr w:type="spellEnd"/>
      <w:r>
        <w:t xml:space="preserve"> später, wie sehr er betrogen worden war, und wollte Adolph in sein Amt und in alle genossenen Bürgerrechte wieder einsetzen. Dies erzählt er selbst in seinem Abschieds- und </w:t>
      </w:r>
      <w:proofErr w:type="spellStart"/>
      <w:r>
        <w:t>Vertheidigungsschreiben</w:t>
      </w:r>
      <w:proofErr w:type="spellEnd"/>
      <w:r>
        <w:t xml:space="preserve"> an den Rath und die Gemeinde von Lennep, (Dieser Brief ist von 1527. Er steht in der </w:t>
      </w:r>
      <w:proofErr w:type="spellStart"/>
      <w:r>
        <w:rPr>
          <w:rStyle w:val="Fett"/>
          <w:rFonts w:eastAsiaTheme="majorEastAsia"/>
        </w:rPr>
        <w:t>Warhafftigen</w:t>
      </w:r>
      <w:proofErr w:type="spellEnd"/>
      <w:r>
        <w:rPr>
          <w:rStyle w:val="Fett"/>
          <w:rFonts w:eastAsiaTheme="majorEastAsia"/>
        </w:rPr>
        <w:t xml:space="preserve"> </w:t>
      </w:r>
      <w:proofErr w:type="spellStart"/>
      <w:r>
        <w:rPr>
          <w:rStyle w:val="Fett"/>
          <w:rFonts w:eastAsiaTheme="majorEastAsia"/>
        </w:rPr>
        <w:t>Historia</w:t>
      </w:r>
      <w:proofErr w:type="spellEnd"/>
      <w:r>
        <w:t xml:space="preserve"> S. 1 ff. und wie oben erinnert, hat ihn </w:t>
      </w:r>
      <w:r>
        <w:rPr>
          <w:rStyle w:val="Fett"/>
          <w:rFonts w:eastAsiaTheme="majorEastAsia"/>
        </w:rPr>
        <w:t>Francke</w:t>
      </w:r>
      <w:r>
        <w:t xml:space="preserve"> in seinem Schulprogramme aus Ludewig Rabus wieder abdrucken lassen. Nach </w:t>
      </w:r>
      <w:proofErr w:type="spellStart"/>
      <w:r>
        <w:rPr>
          <w:rStyle w:val="Fett"/>
          <w:rFonts w:eastAsiaTheme="majorEastAsia"/>
        </w:rPr>
        <w:t>Ranner</w:t>
      </w:r>
      <w:proofErr w:type="spellEnd"/>
      <w:r>
        <w:t xml:space="preserve"> haben ihn auch die </w:t>
      </w:r>
      <w:r>
        <w:rPr>
          <w:rStyle w:val="Fett"/>
          <w:rFonts w:eastAsiaTheme="majorEastAsia"/>
        </w:rPr>
        <w:t>Unschuldigen Nachrichten</w:t>
      </w:r>
      <w:r>
        <w:t xml:space="preserve"> ad </w:t>
      </w:r>
      <w:proofErr w:type="spellStart"/>
      <w:r>
        <w:t>ann</w:t>
      </w:r>
      <w:proofErr w:type="spellEnd"/>
      <w:r>
        <w:t xml:space="preserve">. 1728 p. 845 ff. aufgenommen. Ich entnehme bloß das Historische aus ihm, und setze ihn nicht ganz her. Ebenso mache ich es mit den beiden Briefen an den Grafen von Waldeck, die Clarenbach dem Schreiben an die Lenneper als Beilage </w:t>
      </w:r>
      <w:proofErr w:type="spellStart"/>
      <w:r>
        <w:t>beischloß</w:t>
      </w:r>
      <w:proofErr w:type="spellEnd"/>
      <w:r>
        <w:t xml:space="preserve">. Sie stehen in der </w:t>
      </w:r>
      <w:proofErr w:type="spellStart"/>
      <w:r>
        <w:rPr>
          <w:rStyle w:val="Fett"/>
          <w:rFonts w:eastAsiaTheme="majorEastAsia"/>
        </w:rPr>
        <w:t>Warhafftigen</w:t>
      </w:r>
      <w:proofErr w:type="spellEnd"/>
      <w:r>
        <w:rPr>
          <w:rStyle w:val="Fett"/>
          <w:rFonts w:eastAsiaTheme="majorEastAsia"/>
        </w:rPr>
        <w:t xml:space="preserve"> </w:t>
      </w:r>
      <w:proofErr w:type="spellStart"/>
      <w:r>
        <w:rPr>
          <w:rStyle w:val="Fett"/>
          <w:rFonts w:eastAsiaTheme="majorEastAsia"/>
        </w:rPr>
        <w:t>Historia</w:t>
      </w:r>
      <w:proofErr w:type="spellEnd"/>
      <w:r>
        <w:t xml:space="preserve"> S. 36 ff.) und wiederholt es gegen </w:t>
      </w:r>
      <w:r>
        <w:rPr>
          <w:rStyle w:val="Fett"/>
          <w:rFonts w:eastAsiaTheme="majorEastAsia"/>
        </w:rPr>
        <w:t>Trip</w:t>
      </w:r>
      <w:r>
        <w:t xml:space="preserve"> in den Verhören (Vergl. auch </w:t>
      </w:r>
      <w:proofErr w:type="spellStart"/>
      <w:r>
        <w:rPr>
          <w:rStyle w:val="Fett"/>
          <w:rFonts w:eastAsiaTheme="majorEastAsia"/>
        </w:rPr>
        <w:t>Hamelm</w:t>
      </w:r>
      <w:proofErr w:type="spellEnd"/>
      <w:r>
        <w:rPr>
          <w:rStyle w:val="Fett"/>
          <w:rFonts w:eastAsiaTheme="majorEastAsia"/>
        </w:rPr>
        <w:t>.</w:t>
      </w:r>
      <w:r>
        <w:t xml:space="preserve"> p. 1015.). In eben jenem Schreiben erzählt er auch, wie ihn die Pfaffen in </w:t>
      </w:r>
      <w:proofErr w:type="spellStart"/>
      <w:r>
        <w:rPr>
          <w:rStyle w:val="Fett"/>
          <w:rFonts w:eastAsiaTheme="majorEastAsia"/>
        </w:rPr>
        <w:t>Bürich</w:t>
      </w:r>
      <w:proofErr w:type="spellEnd"/>
      <w:r>
        <w:t xml:space="preserve"> verfolgt haben. Hier </w:t>
      </w:r>
      <w:proofErr w:type="spellStart"/>
      <w:r>
        <w:t>nemlich</w:t>
      </w:r>
      <w:proofErr w:type="spellEnd"/>
      <w:r>
        <w:t xml:space="preserve"> hielt er sich, vielleicht nachdem er Münster verlassen hatte, eine Zeit lang auf, wirkte nach Gewohnheit auch hier für die evangelische </w:t>
      </w:r>
      <w:proofErr w:type="spellStart"/>
      <w:r>
        <w:t>Erkenntniß</w:t>
      </w:r>
      <w:proofErr w:type="spellEnd"/>
      <w:r>
        <w:t xml:space="preserve"> und ging vertraut mit dem dortigen Pastor </w:t>
      </w:r>
      <w:proofErr w:type="spellStart"/>
      <w:r>
        <w:rPr>
          <w:rStyle w:val="Fett"/>
          <w:rFonts w:eastAsiaTheme="majorEastAsia"/>
        </w:rPr>
        <w:t>Klopreis</w:t>
      </w:r>
      <w:proofErr w:type="spellEnd"/>
      <w:r>
        <w:t xml:space="preserve"> um, von dem gleich im folgenden Kapitel die Rede </w:t>
      </w:r>
      <w:proofErr w:type="spellStart"/>
      <w:r>
        <w:t>seyn</w:t>
      </w:r>
      <w:proofErr w:type="spellEnd"/>
      <w:r>
        <w:t xml:space="preserve"> wird. Das war den Mönchen zu </w:t>
      </w:r>
      <w:r>
        <w:rPr>
          <w:rStyle w:val="Fett"/>
          <w:rFonts w:eastAsiaTheme="majorEastAsia"/>
        </w:rPr>
        <w:t>Dürsten</w:t>
      </w:r>
      <w:r>
        <w:t xml:space="preserve"> ein Aergerniß; sie verklagten ihn mit groben Lügen bei eben dem Herzoge von Cleve, aber verhofften mit der bloßen Anklage zu ihrem Zwecke zu kommen; denn da sie sich stellen sollten und zu Rechte beweisen, fand sich keiner ein.</w:t>
      </w:r>
    </w:p>
    <w:p w14:paraId="61C16A87" w14:textId="77777777" w:rsidR="00DB7BB7" w:rsidRDefault="00DB7BB7" w:rsidP="00DB7BB7">
      <w:pPr>
        <w:pStyle w:val="StandardWeb"/>
      </w:pPr>
      <w:r>
        <w:t xml:space="preserve">Von Wesel vertrieben, und begleitet von Landsleuten und Franzosen, kam er nach </w:t>
      </w:r>
      <w:r>
        <w:rPr>
          <w:rStyle w:val="Fett"/>
          <w:rFonts w:eastAsiaTheme="majorEastAsia"/>
        </w:rPr>
        <w:t>Osnabrück</w:t>
      </w:r>
      <w:r>
        <w:t xml:space="preserve">. Hier nahm ihn eine fromme Lydia, die </w:t>
      </w:r>
      <w:proofErr w:type="spellStart"/>
      <w:r>
        <w:t>Wittwe</w:t>
      </w:r>
      <w:proofErr w:type="spellEnd"/>
      <w:r>
        <w:t xml:space="preserve"> </w:t>
      </w:r>
      <w:proofErr w:type="spellStart"/>
      <w:r>
        <w:rPr>
          <w:rStyle w:val="Fett"/>
          <w:rFonts w:eastAsiaTheme="majorEastAsia"/>
        </w:rPr>
        <w:t>Warendorp</w:t>
      </w:r>
      <w:proofErr w:type="spellEnd"/>
      <w:r>
        <w:t xml:space="preserve">, in ihr Haus auf, – eine Wohlthat, der er noch auf dem Wege zum Scheiterhaufen nicht vergaß. In der Wohnung dieser guten Frau erklärte er nun der Jugend das Evangelium Johannis nebst </w:t>
      </w:r>
      <w:proofErr w:type="spellStart"/>
      <w:r>
        <w:t>Melanchtons</w:t>
      </w:r>
      <w:proofErr w:type="spellEnd"/>
      <w:r>
        <w:t xml:space="preserve"> Dialektik, und lud darauf in einem gut lateinischen Anschlage, der sich bei </w:t>
      </w:r>
      <w:r>
        <w:rPr>
          <w:rStyle w:val="Fett"/>
          <w:rFonts w:eastAsiaTheme="majorEastAsia"/>
        </w:rPr>
        <w:t>Hamelmann</w:t>
      </w:r>
      <w:r>
        <w:t xml:space="preserve"> erhalten hat, zu einer Vorlesung über den Brief an Philemon ein. Auch in der öffentlichen Schule gab er außerordentlichen Unterricht. Aber wie hätten die Pharisäer dies sein Wirken und Lehren lange dulden können, da es so ganz dem entgegengesetzt war, was sie lehrten und wollten? Wirklich brachten es schon im ersten Viertel des Jahrs 1527, nachdem er vielleicht nicht ein Jahr in Osnabrück gewesen war, die Domherren bei dem Bischofe dahin, daß er aus der Stadt </w:t>
      </w:r>
      <w:proofErr w:type="spellStart"/>
      <w:r>
        <w:t>gebannet</w:t>
      </w:r>
      <w:proofErr w:type="spellEnd"/>
      <w:r>
        <w:t xml:space="preserve"> wurde. (Dies alles bei Hamelmann p. 1127 ff.)</w:t>
      </w:r>
    </w:p>
    <w:p w14:paraId="54209ED3" w14:textId="77777777" w:rsidR="00DB7BB7" w:rsidRDefault="00DB7BB7" w:rsidP="00DB7BB7">
      <w:pPr>
        <w:pStyle w:val="StandardWeb"/>
      </w:pPr>
      <w:r>
        <w:t xml:space="preserve">Er verließ Osnabrück zu Ostern mit einigen Zöglingen, die Clever und Cölner Eltern seinem Unterrichte anvertraut hatten. Diese brachte er daher erst wieder zu den Ihrigen und kehrte dann von </w:t>
      </w:r>
      <w:proofErr w:type="spellStart"/>
      <w:r>
        <w:t>Cöln</w:t>
      </w:r>
      <w:proofErr w:type="spellEnd"/>
      <w:r>
        <w:t xml:space="preserve"> aus nach seinem Geburtsorte, dem </w:t>
      </w:r>
      <w:r>
        <w:rPr>
          <w:rStyle w:val="Fett"/>
          <w:rFonts w:eastAsiaTheme="majorEastAsia"/>
        </w:rPr>
        <w:t>Buscher Hofe</w:t>
      </w:r>
      <w:r>
        <w:t xml:space="preserve"> zurück, wo damals sein Bruder eine eigene Wirtschaft anfing. Hier wurde er nun der Lehrer derer, die ihn am nächsten angingen, – seiner Eltern, Brüder, Schwester, aber auch anderer Christen aus der Nachbarschaft. (Der Brief an die Lenneper.) Anfangs warnten ihn seine Eltern und warfen ihm öfter vor, daß er die Prälaten zu </w:t>
      </w:r>
      <w:proofErr w:type="spellStart"/>
      <w:r>
        <w:t>Cöln</w:t>
      </w:r>
      <w:proofErr w:type="spellEnd"/>
      <w:r>
        <w:t xml:space="preserve"> und die Doctoren der heil. Schrift eines bessern zu belehren sich unterstände. (Vorrede zur </w:t>
      </w:r>
      <w:proofErr w:type="spellStart"/>
      <w:r>
        <w:t>Warh</w:t>
      </w:r>
      <w:proofErr w:type="spellEnd"/>
      <w:r>
        <w:t xml:space="preserve">. Hist.) Aber er antwortete mit Luthers Muth, mit Gottes Gnade wollt ich mit allen Mönchen und Pfaffen im Lande </w:t>
      </w:r>
      <w:r>
        <w:rPr>
          <w:rStyle w:val="Fett"/>
          <w:rFonts w:eastAsiaTheme="majorEastAsia"/>
        </w:rPr>
        <w:t>Bergen</w:t>
      </w:r>
      <w:r>
        <w:t xml:space="preserve"> des Evangelii halber zum Feuer </w:t>
      </w:r>
      <w:proofErr w:type="spellStart"/>
      <w:r>
        <w:t>disputiren</w:t>
      </w:r>
      <w:proofErr w:type="spellEnd"/>
      <w:r>
        <w:t xml:space="preserve">, möcht’ ich darüber untergehen oder siegen. (Brief an die Lenneper.) </w:t>
      </w:r>
      <w:r>
        <w:rPr>
          <w:rStyle w:val="Fett"/>
          <w:rFonts w:eastAsiaTheme="majorEastAsia"/>
        </w:rPr>
        <w:t>Mit Gottes Gnaden!</w:t>
      </w:r>
      <w:r>
        <w:t xml:space="preserve"> sagte er; denn der christliche Muth, der allein </w:t>
      </w:r>
      <w:r>
        <w:rPr>
          <w:rStyle w:val="Fett"/>
          <w:rFonts w:eastAsiaTheme="majorEastAsia"/>
        </w:rPr>
        <w:t>wahrer</w:t>
      </w:r>
      <w:r>
        <w:t xml:space="preserve"> Muth heißen kann, ist nie ohne </w:t>
      </w:r>
      <w:r>
        <w:rPr>
          <w:rStyle w:val="Fett"/>
          <w:rFonts w:eastAsiaTheme="majorEastAsia"/>
        </w:rPr>
        <w:t>Demuth</w:t>
      </w:r>
      <w:r>
        <w:t xml:space="preserve"> und hat vielmehr seine Wurzel in dieser. Darum sprach er zu einer andern Zeit auf die Warnungen seiner Eltern: O daß Gott wollte, ich wäre würdig, um der Wahrheit willen zu leiden und zu sterben, aber ich besorge, Gott achtet mich viel zu gering dazu, daß ich um seines Namens willen getödtet werde. (Vorrede zur </w:t>
      </w:r>
      <w:proofErr w:type="spellStart"/>
      <w:r>
        <w:t>Warh</w:t>
      </w:r>
      <w:proofErr w:type="spellEnd"/>
      <w:r>
        <w:t>. Hist.) Mehr aber als der Folgen, hatte er er seiner reinen Lehre selbst wegen mit seinen Eltern manchen Kampf zu bestehen, z.B. übe die Anbetung und die Göttlichkeit der Jungfrau Maria, über die Anrufung der Heiligen, über Vigilien etc. Dagegen aber waren sie auch in der ganzen Blindheit und Unwissenheit ihrer Zeit aufgewachsen, und der Mutter war selbst die Lehre von der Auferstehung eine unbekannte Sache geblieben. Sie nannte, was er davon sagte, eine närrische Rede, denn wie können Knochen, zu Pulver verbrannt, oder verweset, Fleisch, von Raben und Fischen verzehrt, wieder zu einem Leibe werden? (</w:t>
      </w:r>
      <w:proofErr w:type="spellStart"/>
      <w:r>
        <w:t>Warh</w:t>
      </w:r>
      <w:proofErr w:type="spellEnd"/>
      <w:r>
        <w:t>. Hist.)</w:t>
      </w:r>
    </w:p>
    <w:p w14:paraId="0279E012" w14:textId="77777777" w:rsidR="00DB7BB7" w:rsidRDefault="00DB7BB7" w:rsidP="00DB7BB7">
      <w:pPr>
        <w:pStyle w:val="StandardWeb"/>
      </w:pPr>
      <w:r>
        <w:t xml:space="preserve">Anfangs dachte er nur kurze zeit bei seinen Eltern zu bleiben und dann gleich einem an ihn geschriebenen Rufe nach </w:t>
      </w:r>
      <w:proofErr w:type="spellStart"/>
      <w:r>
        <w:rPr>
          <w:rStyle w:val="Fett"/>
          <w:rFonts w:eastAsiaTheme="majorEastAsia"/>
        </w:rPr>
        <w:t>Meldorp</w:t>
      </w:r>
      <w:proofErr w:type="spellEnd"/>
      <w:r>
        <w:t xml:space="preserve">, wo er Kaplan werden sollte, zu folgen, zugleich aber auch </w:t>
      </w:r>
      <w:r>
        <w:rPr>
          <w:rStyle w:val="Fett"/>
          <w:rFonts w:eastAsiaTheme="majorEastAsia"/>
        </w:rPr>
        <w:t>Bremen</w:t>
      </w:r>
      <w:r>
        <w:t xml:space="preserve"> zu besuchen, weil man ihn auch hier gern gehört hätte. Aber sein Aufenthalt auf dem </w:t>
      </w:r>
      <w:proofErr w:type="spellStart"/>
      <w:r>
        <w:rPr>
          <w:rStyle w:val="Fett"/>
          <w:rFonts w:eastAsiaTheme="majorEastAsia"/>
        </w:rPr>
        <w:t>Buscherhofe</w:t>
      </w:r>
      <w:proofErr w:type="spellEnd"/>
      <w:r>
        <w:t xml:space="preserve"> dauerte den ganzen Sommer hindurch, doch so, daß er nicht bloß hier wirkte, sondern auch die benachbarten Orte besuchte. Auch jetzt blieben daher die Verfolgungen nicht aus. Sogleich, als er von </w:t>
      </w:r>
      <w:proofErr w:type="spellStart"/>
      <w:r>
        <w:t>Cöln</w:t>
      </w:r>
      <w:proofErr w:type="spellEnd"/>
      <w:r>
        <w:t xml:space="preserve"> aus in der Heimath angekommen war, wurde ihm hinterbracht, daß die Mönche wider ihn tobten und ihn als Ketzer </w:t>
      </w:r>
      <w:proofErr w:type="spellStart"/>
      <w:r>
        <w:t>verschrieen</w:t>
      </w:r>
      <w:proofErr w:type="spellEnd"/>
      <w:r>
        <w:t xml:space="preserve">. Man ermahnte ihn ernstlich, sich davon zu machen, weil die Pfaffen darauf ausgingen, den herzog von </w:t>
      </w:r>
      <w:r>
        <w:rPr>
          <w:rStyle w:val="Fett"/>
          <w:rFonts w:eastAsiaTheme="majorEastAsia"/>
        </w:rPr>
        <w:t>Jülich</w:t>
      </w:r>
      <w:r>
        <w:t xml:space="preserve"> zu vermögen, daß er ihn gefangen nehme. Andere hohe Personen gewannen sie wirklich gegen ihn. </w:t>
      </w:r>
      <w:proofErr w:type="spellStart"/>
      <w:r>
        <w:rPr>
          <w:rStyle w:val="Fett"/>
          <w:rFonts w:eastAsiaTheme="majorEastAsia"/>
        </w:rPr>
        <w:t>Godert</w:t>
      </w:r>
      <w:proofErr w:type="spellEnd"/>
      <w:r>
        <w:rPr>
          <w:rStyle w:val="Fett"/>
          <w:rFonts w:eastAsiaTheme="majorEastAsia"/>
        </w:rPr>
        <w:t xml:space="preserve"> Ketteler</w:t>
      </w:r>
      <w:r>
        <w:t xml:space="preserve">, Ritter und </w:t>
      </w:r>
      <w:proofErr w:type="spellStart"/>
      <w:r>
        <w:t>Drost</w:t>
      </w:r>
      <w:proofErr w:type="spellEnd"/>
      <w:r>
        <w:t xml:space="preserve"> zu </w:t>
      </w:r>
      <w:r>
        <w:rPr>
          <w:rStyle w:val="Fett"/>
          <w:rFonts w:eastAsiaTheme="majorEastAsia"/>
        </w:rPr>
        <w:t>Elberfeld</w:t>
      </w:r>
      <w:r>
        <w:t xml:space="preserve"> und Vater des ersten Herzogs von </w:t>
      </w:r>
      <w:proofErr w:type="spellStart"/>
      <w:r>
        <w:t>Curland</w:t>
      </w:r>
      <w:proofErr w:type="spellEnd"/>
      <w:r>
        <w:t xml:space="preserve">, wurde durch ihre Lügen so gegen ihn eingenommen, daß er öffentlich vor dem ganzen Kirchspiele sagte, wenn Adolph sich noch einmal in Elberfeld blicken ließe, so wolle er solch einen Gang mit ihm gehen, daß er das Wiederkommen wohl vergessen möchte; worauf sich aber Adolph mit wahrer christlicher Sanftmuth und Liebe erklärte. Eben so gelang es den Widersachern mit dem Grafen </w:t>
      </w:r>
      <w:r>
        <w:rPr>
          <w:rStyle w:val="Fett"/>
          <w:rFonts w:eastAsiaTheme="majorEastAsia"/>
        </w:rPr>
        <w:t>Franz von Waldeck</w:t>
      </w:r>
      <w:r>
        <w:t xml:space="preserve">, Domherrn von </w:t>
      </w:r>
      <w:proofErr w:type="spellStart"/>
      <w:r>
        <w:t>Cöln</w:t>
      </w:r>
      <w:proofErr w:type="spellEnd"/>
      <w:r>
        <w:t xml:space="preserve"> und Amtmann der </w:t>
      </w:r>
      <w:proofErr w:type="spellStart"/>
      <w:r>
        <w:rPr>
          <w:rStyle w:val="Fett"/>
          <w:rFonts w:eastAsiaTheme="majorEastAsia"/>
        </w:rPr>
        <w:t>Bienburg</w:t>
      </w:r>
      <w:proofErr w:type="spellEnd"/>
      <w:r>
        <w:t xml:space="preserve">. Dieser schickte seine </w:t>
      </w:r>
      <w:r>
        <w:rPr>
          <w:rStyle w:val="Fett"/>
          <w:rFonts w:eastAsiaTheme="majorEastAsia"/>
        </w:rPr>
        <w:t>Hunnen</w:t>
      </w:r>
      <w:r>
        <w:t xml:space="preserve"> (Schutzboten) nach </w:t>
      </w:r>
      <w:proofErr w:type="spellStart"/>
      <w:r>
        <w:t>Luttringhausen</w:t>
      </w:r>
      <w:proofErr w:type="spellEnd"/>
      <w:r>
        <w:t xml:space="preserve">, und ließ in der dasigen Kirche öffentlich verkünden, daß Adolph sein Gebiet und Amt nicht wieder betreten sollte; würde er darin ertappt, so sollte die </w:t>
      </w:r>
      <w:proofErr w:type="spellStart"/>
      <w:r>
        <w:rPr>
          <w:rStyle w:val="Fett"/>
          <w:rFonts w:eastAsiaTheme="majorEastAsia"/>
        </w:rPr>
        <w:t>Bienburg</w:t>
      </w:r>
      <w:proofErr w:type="spellEnd"/>
      <w:r>
        <w:t xml:space="preserve"> seine Wohnung werden. (Dies alles erzählt er in dem Briefe an die Lenneper.) Leicht </w:t>
      </w:r>
      <w:proofErr w:type="spellStart"/>
      <w:r>
        <w:t>errathend</w:t>
      </w:r>
      <w:proofErr w:type="spellEnd"/>
      <w:r>
        <w:t xml:space="preserve">, durch wen und durch welche Mittel der Graf zu diesem Bannbefehle bewogen worden </w:t>
      </w:r>
      <w:proofErr w:type="spellStart"/>
      <w:r>
        <w:t>sey</w:t>
      </w:r>
      <w:proofErr w:type="spellEnd"/>
      <w:r>
        <w:t xml:space="preserve">, schrieb er vom </w:t>
      </w:r>
      <w:r>
        <w:rPr>
          <w:rStyle w:val="Fett"/>
          <w:rFonts w:eastAsiaTheme="majorEastAsia"/>
        </w:rPr>
        <w:t>Busche</w:t>
      </w:r>
      <w:r>
        <w:t xml:space="preserve"> aus einen demüthigen Brief an ihn, worin er ihm folgende Vorstellungen machte: Diejenigen, die ihn, (den Grafen) zu diesem Schritte vermocht hätten, scheuen Wahrheit und Recht, und suchen durch </w:t>
      </w:r>
      <w:proofErr w:type="spellStart"/>
      <w:r>
        <w:t>Gleißnerei</w:t>
      </w:r>
      <w:proofErr w:type="spellEnd"/>
      <w:r>
        <w:t xml:space="preserve"> die Gewalt gegen ihn aufzubringen. Es möge ihm daher vergönnt </w:t>
      </w:r>
      <w:proofErr w:type="spellStart"/>
      <w:r>
        <w:t>seyn</w:t>
      </w:r>
      <w:proofErr w:type="spellEnd"/>
      <w:r>
        <w:t xml:space="preserve">, sich gegen diese Widersacher zu verantworten, die nicht im Stande </w:t>
      </w:r>
      <w:proofErr w:type="spellStart"/>
      <w:r>
        <w:t>seyn</w:t>
      </w:r>
      <w:proofErr w:type="spellEnd"/>
      <w:r>
        <w:t xml:space="preserve"> würden, ihm mit irgend etwas zu beweisen, daß er gegen ihn, den Grafen, oder gegen den Herzog von Cleve oder sonst gegen eine Obrigkeit etwas Unerlaubtes und Unchristliches gesprochen oder gethan hätte. Auch gegen keinen andern Menschen habe er geredet. Gelehrt habe er, aber nie anders als nach der Schrift. Das alles erbiete er sich zu Rechte zu erweisen, entweder vor dem Grafen, oder vor dem Lenneper Gerichte, gegen Geistliche und Weltliche, Edle oder Unedle, Alte oder Junge. Aber auf diesen Brief bekam </w:t>
      </w:r>
      <w:proofErr w:type="spellStart"/>
      <w:r>
        <w:t>Adolpf</w:t>
      </w:r>
      <w:proofErr w:type="spellEnd"/>
      <w:r>
        <w:t xml:space="preserve"> gar keine Antwort. Er sandte noch einen zweiten, und dieser wurde gar nicht einmal angenommen, sondern dem </w:t>
      </w:r>
      <w:proofErr w:type="spellStart"/>
      <w:r>
        <w:t>Ueberbringer</w:t>
      </w:r>
      <w:proofErr w:type="spellEnd"/>
      <w:r>
        <w:t xml:space="preserve"> mit den Worten zurück gegeben: habe ich ihn etwa noch zu wenig warnen lassen?</w:t>
      </w:r>
    </w:p>
    <w:p w14:paraId="1895B6BB" w14:textId="77777777" w:rsidR="00DB7BB7" w:rsidRDefault="00DB7BB7" w:rsidP="00DB7BB7">
      <w:pPr>
        <w:pStyle w:val="StandardWeb"/>
      </w:pPr>
      <w:r>
        <w:t xml:space="preserve">Auf das alles hin beschloß er, diese Gegend zu verlassen. Entweder nun nachdem er sie verlassen hatte oder da er im Begriff war, es zu thun, erließ er an seine Lenneper jenes Abschiedsschreiben, wodurch er sie in den Stand setzen wollte, nach Wahrheit über sein Lehren und Thun zu urtheilen, was die Gerüchte auch über beides sagen möchten. Zugleich übermachte und widmete er ihnen ein ausführliches </w:t>
      </w:r>
      <w:proofErr w:type="spellStart"/>
      <w:r>
        <w:t>Glaubensbekenntniß</w:t>
      </w:r>
      <w:proofErr w:type="spellEnd"/>
      <w:r>
        <w:t xml:space="preserve">, in dessen erstem Theile er erklärte, was er nach der heiligen Schrift glaubte, im andern, was er nach derselben nicht glaubte und nicht glauben dürfte. Es steht in der </w:t>
      </w:r>
      <w:proofErr w:type="spellStart"/>
      <w:r>
        <w:rPr>
          <w:rStyle w:val="Fett"/>
          <w:rFonts w:eastAsiaTheme="majorEastAsia"/>
        </w:rPr>
        <w:t>Warhafftigen</w:t>
      </w:r>
      <w:proofErr w:type="spellEnd"/>
      <w:r>
        <w:rPr>
          <w:rStyle w:val="Fett"/>
          <w:rFonts w:eastAsiaTheme="majorEastAsia"/>
        </w:rPr>
        <w:t xml:space="preserve"> Geschichte</w:t>
      </w:r>
      <w:r>
        <w:t xml:space="preserve"> gleich hinter dem Briefe an die Lenneper, auf 25 Quartseiten, und stellt den Verfolgten ganz seinem rein-evangelischen Glauben nach treulich dar. Der erste Theil handelt über </w:t>
      </w:r>
      <w:r>
        <w:rPr>
          <w:rStyle w:val="Fett"/>
          <w:rFonts w:eastAsiaTheme="majorEastAsia"/>
        </w:rPr>
        <w:t>Gesetz, Evangelium, Glaube, Hoffnung</w:t>
      </w:r>
      <w:r>
        <w:t xml:space="preserve"> und </w:t>
      </w:r>
      <w:r>
        <w:rPr>
          <w:rStyle w:val="Fett"/>
          <w:rFonts w:eastAsiaTheme="majorEastAsia"/>
        </w:rPr>
        <w:t>Liebe</w:t>
      </w:r>
      <w:r>
        <w:t xml:space="preserve">, und sagt hierüber ganz rein der Bibellehre gemäß: Der Mensch ist von Natur Sünder, könnte aber seine Sünde nicht erkennen, wäre nicht das Gesetz hinzugekommen. Wird ihm dann durch dieses seine Sünde offenbar, so entsteht im Menschen Zorn über das befehlende Gebot und seine Urheber, denn es deckt den Schaden auf, ohne ihn zu heilen. Das Gesetz kann daher nicht versöhnen und Keiner vermag durch des Gesetzes Werke vor Gott rechtfertig zu werden. Darum mußte darauf das Evangelium kommen und den durch das Gesetz verdammten und </w:t>
      </w:r>
      <w:proofErr w:type="spellStart"/>
      <w:r>
        <w:t>gedemüthigten</w:t>
      </w:r>
      <w:proofErr w:type="spellEnd"/>
      <w:r>
        <w:t xml:space="preserve"> Sünder wieder aufzurichten etc. Der zweite oder polemische Theil eifert gegen die Messe, das Verbieten von Speisen, das heidnische und pharisäische </w:t>
      </w:r>
      <w:proofErr w:type="spellStart"/>
      <w:r>
        <w:t>Gebeteplappern</w:t>
      </w:r>
      <w:proofErr w:type="spellEnd"/>
      <w:r>
        <w:t xml:space="preserve">, gegen das falsche Fasten, die Anrufung der Heiligen, das Fegefeuer, das </w:t>
      </w:r>
      <w:proofErr w:type="spellStart"/>
      <w:r>
        <w:t>Cölibat</w:t>
      </w:r>
      <w:proofErr w:type="spellEnd"/>
      <w:r>
        <w:t xml:space="preserve"> der Geistlichen etc. Bei der Kürze des Raums, auf den ich mich bei dieser kleinen Schrift beschränken muß, darf ich mir nicht erlauben, aus diesem Glaubensbekenntnisse mehr mitzutheilen als ich gethan habe. </w:t>
      </w:r>
      <w:proofErr w:type="spellStart"/>
      <w:r>
        <w:t>Ueberdies</w:t>
      </w:r>
      <w:proofErr w:type="spellEnd"/>
      <w:r>
        <w:t xml:space="preserve"> würde dann von dem, was Adolph in demselben ausspricht, in der nun folgenden Geschichte seines </w:t>
      </w:r>
      <w:proofErr w:type="spellStart"/>
      <w:r>
        <w:t>Märtyrthums</w:t>
      </w:r>
      <w:proofErr w:type="spellEnd"/>
      <w:r>
        <w:t xml:space="preserve"> zu vieles wiederholt vorkommen. Nur zu vieles kommt schon in dieser selbst wiederholt vor, aber durch die Schuld seiner </w:t>
      </w:r>
      <w:proofErr w:type="spellStart"/>
      <w:r>
        <w:t>Inquisitioren</w:t>
      </w:r>
      <w:proofErr w:type="spellEnd"/>
      <w:r>
        <w:t>, die immer hofften, er würde ein zweites oder drittes Mal, über ein und dasselbe gefragt, anders antworten, als er das erste Mal geantwortet hatte; worin sie sich aber betrogen.</w:t>
      </w:r>
    </w:p>
    <w:p w14:paraId="428FF383" w14:textId="77777777" w:rsidR="00DB7BB7" w:rsidRDefault="00DB7BB7" w:rsidP="00DB7BB7">
      <w:pPr>
        <w:pStyle w:val="StandardWeb"/>
      </w:pPr>
      <w:r>
        <w:t xml:space="preserve">Ein halbes Jahr nach seiner Flucht aus der Heimath finden wir ihn wieder mit </w:t>
      </w:r>
      <w:r>
        <w:rPr>
          <w:rStyle w:val="Fett"/>
          <w:rFonts w:eastAsiaTheme="majorEastAsia"/>
        </w:rPr>
        <w:t xml:space="preserve">Johann </w:t>
      </w:r>
      <w:proofErr w:type="spellStart"/>
      <w:r>
        <w:rPr>
          <w:rStyle w:val="Fett"/>
          <w:rFonts w:eastAsiaTheme="majorEastAsia"/>
        </w:rPr>
        <w:t>Klopreis</w:t>
      </w:r>
      <w:proofErr w:type="spellEnd"/>
      <w:r>
        <w:t xml:space="preserve"> zusammen, wie das folgende </w:t>
      </w:r>
      <w:proofErr w:type="spellStart"/>
      <w:r>
        <w:t>Kamptel</w:t>
      </w:r>
      <w:proofErr w:type="spellEnd"/>
      <w:r>
        <w:t xml:space="preserve"> zeigen wird. Ob er aber diese ganze Zeit über mit ihm zusammen gelebt oder ihn erst gegen Ostern des folgenden Jahres wieder aufgesucht hat, darüber schweigen die Nachrichten.</w:t>
      </w:r>
    </w:p>
    <w:p w14:paraId="277DAF53" w14:textId="77777777" w:rsidR="00DB7BB7" w:rsidRDefault="00DB7BB7" w:rsidP="00DB7BB7">
      <w:pPr>
        <w:pStyle w:val="berschrift2"/>
      </w:pPr>
      <w:proofErr w:type="spellStart"/>
      <w:r>
        <w:t>Clarenbach’s</w:t>
      </w:r>
      <w:proofErr w:type="spellEnd"/>
      <w:r>
        <w:t xml:space="preserve"> Gefangennehmung.</w:t>
      </w:r>
    </w:p>
    <w:p w14:paraId="1BBBC89D" w14:textId="77777777" w:rsidR="00DB7BB7" w:rsidRDefault="00DB7BB7" w:rsidP="00DB7BB7">
      <w:pPr>
        <w:pStyle w:val="StandardWeb"/>
      </w:pPr>
      <w:r>
        <w:t xml:space="preserve">Im Jahre 1528 den </w:t>
      </w:r>
      <w:proofErr w:type="spellStart"/>
      <w:r>
        <w:t>3ten</w:t>
      </w:r>
      <w:proofErr w:type="spellEnd"/>
      <w:r>
        <w:t xml:space="preserve"> April, Freitags vor Palmarum kam Clarenbach nach </w:t>
      </w:r>
      <w:proofErr w:type="spellStart"/>
      <w:r>
        <w:t>Cöln</w:t>
      </w:r>
      <w:proofErr w:type="spellEnd"/>
      <w:r>
        <w:t xml:space="preserve">. Nicht ahnend, was ihm hier widerfahren würde, begleitete er seinen Freund </w:t>
      </w:r>
      <w:r>
        <w:rPr>
          <w:rStyle w:val="Fett"/>
          <w:rFonts w:eastAsiaTheme="majorEastAsia"/>
        </w:rPr>
        <w:t xml:space="preserve">Johann </w:t>
      </w:r>
      <w:proofErr w:type="spellStart"/>
      <w:r>
        <w:rPr>
          <w:rStyle w:val="Fett"/>
          <w:rFonts w:eastAsiaTheme="majorEastAsia"/>
        </w:rPr>
        <w:t>Klopreis</w:t>
      </w:r>
      <w:proofErr w:type="spellEnd"/>
      <w:r>
        <w:t xml:space="preserve"> dahin, um zu sehen, in welches </w:t>
      </w:r>
      <w:proofErr w:type="spellStart"/>
      <w:r>
        <w:t>Gefängniß</w:t>
      </w:r>
      <w:proofErr w:type="spellEnd"/>
      <w:r>
        <w:t xml:space="preserve"> sie ihn setzen würden, und um ihn vor dem geistlichen Gerichte treulich und nach Kräften zu vertheidigen, wo er Recht hätte. (</w:t>
      </w:r>
      <w:proofErr w:type="spellStart"/>
      <w:r>
        <w:rPr>
          <w:rStyle w:val="Fett"/>
          <w:rFonts w:eastAsiaTheme="majorEastAsia"/>
        </w:rPr>
        <w:t>Warhaffte</w:t>
      </w:r>
      <w:proofErr w:type="spellEnd"/>
      <w:r>
        <w:rPr>
          <w:rStyle w:val="Fett"/>
          <w:rFonts w:eastAsiaTheme="majorEastAsia"/>
        </w:rPr>
        <w:t xml:space="preserve"> </w:t>
      </w:r>
      <w:proofErr w:type="spellStart"/>
      <w:r>
        <w:rPr>
          <w:rStyle w:val="Fett"/>
          <w:rFonts w:eastAsiaTheme="majorEastAsia"/>
        </w:rPr>
        <w:t>Historia</w:t>
      </w:r>
      <w:proofErr w:type="spellEnd"/>
      <w:r>
        <w:t xml:space="preserve"> etc. S. 42 u. 88. </w:t>
      </w:r>
      <w:r>
        <w:rPr>
          <w:rStyle w:val="Fett"/>
          <w:rFonts w:eastAsiaTheme="majorEastAsia"/>
        </w:rPr>
        <w:t>Milde</w:t>
      </w:r>
      <w:r>
        <w:t xml:space="preserve"> S. 16.) Auch dieser </w:t>
      </w:r>
      <w:proofErr w:type="spellStart"/>
      <w:r>
        <w:rPr>
          <w:rStyle w:val="Fett"/>
          <w:rFonts w:eastAsiaTheme="majorEastAsia"/>
        </w:rPr>
        <w:t>Klopreis</w:t>
      </w:r>
      <w:proofErr w:type="spellEnd"/>
      <w:r>
        <w:t xml:space="preserve"> </w:t>
      </w:r>
      <w:proofErr w:type="spellStart"/>
      <w:r>
        <w:t>nemlich</w:t>
      </w:r>
      <w:proofErr w:type="spellEnd"/>
      <w:r>
        <w:t xml:space="preserve"> war seit geraumer Zeit von den Pharisäern verfolgt worden. Auf ihren Betrieb war er schon 1525 (So nach </w:t>
      </w:r>
      <w:r>
        <w:rPr>
          <w:rStyle w:val="Fett"/>
          <w:rFonts w:eastAsiaTheme="majorEastAsia"/>
        </w:rPr>
        <w:t>Milde. Hamelmann</w:t>
      </w:r>
      <w:r>
        <w:t xml:space="preserve"> p. 1255 hat statt dessen das Jahr 1527, aber gewiß unrichtig.) von dem Herzoge </w:t>
      </w:r>
      <w:r>
        <w:rPr>
          <w:rStyle w:val="Fett"/>
          <w:rFonts w:eastAsiaTheme="majorEastAsia"/>
        </w:rPr>
        <w:t>Johann von Cleve</w:t>
      </w:r>
      <w:r>
        <w:t xml:space="preserve"> aus </w:t>
      </w:r>
      <w:proofErr w:type="spellStart"/>
      <w:r>
        <w:rPr>
          <w:rStyle w:val="Fett"/>
          <w:rFonts w:eastAsiaTheme="majorEastAsia"/>
        </w:rPr>
        <w:t>Bürich</w:t>
      </w:r>
      <w:proofErr w:type="spellEnd"/>
      <w:r>
        <w:t xml:space="preserve">, einer kleinen Stadt bei Wesel, wo er als Geistlicher angestellt, die reine Lehre verkündigt hatte, vertrieben worden. Hamelmann p. 1015, 1048, 1255.) Aber das hatte ihn nicht gehindert, dennoch wieder dahin zu gehen und das Evangelium daselbst von neuem zu predigen; (That er dies im J. 1527, so erklärt sich vielleicht </w:t>
      </w:r>
      <w:r>
        <w:rPr>
          <w:rStyle w:val="Fett"/>
          <w:rFonts w:eastAsiaTheme="majorEastAsia"/>
        </w:rPr>
        <w:t>Hamelmanns</w:t>
      </w:r>
      <w:r>
        <w:t xml:space="preserve"> so eben bemerkter Irrthum.) bis er jetzt abermals in seinem Wirken gehindert wurde. Denn jetzt mußte er – </w:t>
      </w:r>
      <w:proofErr w:type="spellStart"/>
      <w:r>
        <w:t>sey</w:t>
      </w:r>
      <w:proofErr w:type="spellEnd"/>
      <w:r>
        <w:t xml:space="preserve"> es auf Vorladung, </w:t>
      </w:r>
      <w:r>
        <w:rPr>
          <w:rStyle w:val="Fett"/>
          <w:rFonts w:eastAsiaTheme="majorEastAsia"/>
        </w:rPr>
        <w:t>Milde</w:t>
      </w:r>
      <w:r>
        <w:t xml:space="preserve"> a.a.O.) oder als </w:t>
      </w:r>
      <w:proofErr w:type="spellStart"/>
      <w:r>
        <w:t>gefänglich</w:t>
      </w:r>
      <w:proofErr w:type="spellEnd"/>
      <w:r>
        <w:t xml:space="preserve"> Abgeführter (</w:t>
      </w:r>
      <w:r>
        <w:rPr>
          <w:rStyle w:val="Fett"/>
          <w:rFonts w:eastAsiaTheme="majorEastAsia"/>
        </w:rPr>
        <w:t>Hamelmann</w:t>
      </w:r>
      <w:r>
        <w:t xml:space="preserve">, p. 1015.) – sich einem geistlichen Gerichte in </w:t>
      </w:r>
      <w:proofErr w:type="spellStart"/>
      <w:r>
        <w:t>Cöln</w:t>
      </w:r>
      <w:proofErr w:type="spellEnd"/>
      <w:r>
        <w:t xml:space="preserve"> stellen. (</w:t>
      </w:r>
      <w:r>
        <w:rPr>
          <w:rStyle w:val="Fett"/>
          <w:rFonts w:eastAsiaTheme="majorEastAsia"/>
        </w:rPr>
        <w:t>Milde</w:t>
      </w:r>
      <w:r>
        <w:t xml:space="preserve"> vermuthet, er habe nach seiner Vertreibung aus </w:t>
      </w:r>
      <w:proofErr w:type="spellStart"/>
      <w:r>
        <w:rPr>
          <w:rStyle w:val="Fett"/>
          <w:rFonts w:eastAsiaTheme="majorEastAsia"/>
        </w:rPr>
        <w:t>Bürich</w:t>
      </w:r>
      <w:proofErr w:type="spellEnd"/>
      <w:r>
        <w:t xml:space="preserve"> den Päpstlichen Besserung versprochen, weil sie zu Clarenbach in einem Verhöre sagen, </w:t>
      </w:r>
      <w:proofErr w:type="spellStart"/>
      <w:r>
        <w:t>Klopreis</w:t>
      </w:r>
      <w:proofErr w:type="spellEnd"/>
      <w:r>
        <w:t xml:space="preserve"> </w:t>
      </w:r>
      <w:proofErr w:type="spellStart"/>
      <w:r>
        <w:t>sey</w:t>
      </w:r>
      <w:proofErr w:type="spellEnd"/>
      <w:r>
        <w:t xml:space="preserve"> </w:t>
      </w:r>
      <w:proofErr w:type="spellStart"/>
      <w:r>
        <w:t>recidivus</w:t>
      </w:r>
      <w:proofErr w:type="spellEnd"/>
      <w:r>
        <w:t xml:space="preserve"> (in der </w:t>
      </w:r>
      <w:proofErr w:type="spellStart"/>
      <w:r>
        <w:rPr>
          <w:rStyle w:val="Fett"/>
          <w:rFonts w:eastAsiaTheme="majorEastAsia"/>
        </w:rPr>
        <w:t>Warhafften</w:t>
      </w:r>
      <w:proofErr w:type="spellEnd"/>
      <w:r>
        <w:rPr>
          <w:rStyle w:val="Fett"/>
          <w:rFonts w:eastAsiaTheme="majorEastAsia"/>
        </w:rPr>
        <w:t xml:space="preserve"> </w:t>
      </w:r>
      <w:proofErr w:type="spellStart"/>
      <w:r>
        <w:rPr>
          <w:rStyle w:val="Fett"/>
          <w:rFonts w:eastAsiaTheme="majorEastAsia"/>
        </w:rPr>
        <w:t>Historia</w:t>
      </w:r>
      <w:proofErr w:type="spellEnd"/>
      <w:r>
        <w:t xml:space="preserve"> etc. S. 90 steht verdruckt </w:t>
      </w:r>
      <w:proofErr w:type="spellStart"/>
      <w:r>
        <w:t>residuus</w:t>
      </w:r>
      <w:proofErr w:type="spellEnd"/>
      <w:r>
        <w:t xml:space="preserve">,) und könne daher keiner Gnade mehr gewärtig </w:t>
      </w:r>
      <w:proofErr w:type="spellStart"/>
      <w:r>
        <w:t>seyn</w:t>
      </w:r>
      <w:proofErr w:type="spellEnd"/>
      <w:r>
        <w:t xml:space="preserve">. Aber möchten sie ihn nicht vielleicht bloß deswegen so genannt haben, weil er es von neuem gewagt hatte, in </w:t>
      </w:r>
      <w:proofErr w:type="spellStart"/>
      <w:r>
        <w:rPr>
          <w:rStyle w:val="Fett"/>
          <w:rFonts w:eastAsiaTheme="majorEastAsia"/>
        </w:rPr>
        <w:t>Bürich</w:t>
      </w:r>
      <w:proofErr w:type="spellEnd"/>
      <w:r>
        <w:t xml:space="preserve"> das Evangelium zu lehren? Hat er sich aber jener Untreue und Unlauterkeit wirklich schuldig gemacht, so ist es um so weniger zu verwundern, daß er nachmals, da er aus dem </w:t>
      </w:r>
      <w:proofErr w:type="spellStart"/>
      <w:r>
        <w:t>Cölnischen</w:t>
      </w:r>
      <w:proofErr w:type="spellEnd"/>
      <w:r>
        <w:t xml:space="preserve"> Verhafte entronnen war, sich zu den </w:t>
      </w:r>
      <w:proofErr w:type="spellStart"/>
      <w:r>
        <w:rPr>
          <w:rStyle w:val="Fett"/>
          <w:rFonts w:eastAsiaTheme="majorEastAsia"/>
        </w:rPr>
        <w:t>Münsterischen</w:t>
      </w:r>
      <w:proofErr w:type="spellEnd"/>
      <w:r>
        <w:t xml:space="preserve"> Wiedertäufern schlug, und ungeachtet der damaligen, bekanntlich so schrecklichen Greuel dieser Sekte ein Anabaptist blieb, bis er als solcher mit </w:t>
      </w:r>
      <w:r>
        <w:rPr>
          <w:rStyle w:val="Fett"/>
          <w:rFonts w:eastAsiaTheme="majorEastAsia"/>
        </w:rPr>
        <w:t xml:space="preserve">Gottfried </w:t>
      </w:r>
      <w:proofErr w:type="spellStart"/>
      <w:r>
        <w:rPr>
          <w:rStyle w:val="Fett"/>
          <w:rFonts w:eastAsiaTheme="majorEastAsia"/>
        </w:rPr>
        <w:t>Stralen</w:t>
      </w:r>
      <w:proofErr w:type="spellEnd"/>
      <w:r>
        <w:t xml:space="preserve"> sein Leben auf dem Scheiterhaufen endete. </w:t>
      </w:r>
      <w:r>
        <w:rPr>
          <w:rStyle w:val="Fett"/>
          <w:rFonts w:eastAsiaTheme="majorEastAsia"/>
        </w:rPr>
        <w:t>Hamelmann</w:t>
      </w:r>
      <w:r>
        <w:t xml:space="preserve"> p. 1254.)</w:t>
      </w:r>
    </w:p>
    <w:p w14:paraId="0E0BF120" w14:textId="77777777" w:rsidR="00DB7BB7" w:rsidRDefault="00DB7BB7" w:rsidP="00DB7BB7">
      <w:pPr>
        <w:pStyle w:val="StandardWeb"/>
      </w:pPr>
      <w:r>
        <w:t xml:space="preserve">Zu </w:t>
      </w:r>
      <w:proofErr w:type="spellStart"/>
      <w:r>
        <w:t>Cöln</w:t>
      </w:r>
      <w:proofErr w:type="spellEnd"/>
      <w:r>
        <w:t xml:space="preserve"> angekommen, wurde nun </w:t>
      </w:r>
      <w:proofErr w:type="spellStart"/>
      <w:r>
        <w:rPr>
          <w:rStyle w:val="Fett"/>
          <w:rFonts w:eastAsiaTheme="majorEastAsia"/>
        </w:rPr>
        <w:t>Klopreis</w:t>
      </w:r>
      <w:proofErr w:type="spellEnd"/>
      <w:r>
        <w:t xml:space="preserve"> vor dem </w:t>
      </w:r>
      <w:r>
        <w:rPr>
          <w:rStyle w:val="Fett"/>
          <w:rFonts w:eastAsiaTheme="majorEastAsia"/>
        </w:rPr>
        <w:t>Saale</w:t>
      </w:r>
      <w:r>
        <w:t xml:space="preserve"> sogleich </w:t>
      </w:r>
      <w:proofErr w:type="spellStart"/>
      <w:r>
        <w:t>gefänglich</w:t>
      </w:r>
      <w:proofErr w:type="spellEnd"/>
      <w:r>
        <w:t xml:space="preserve"> angegriffen (So drückt sich hier unsere Quelle S. 42 aus, und es scheint demnach auch nach ihr, als </w:t>
      </w:r>
      <w:proofErr w:type="spellStart"/>
      <w:r>
        <w:t>sey</w:t>
      </w:r>
      <w:proofErr w:type="spellEnd"/>
      <w:r>
        <w:t xml:space="preserve"> er bloß als Vorgeladener, nicht als Gefangener nach </w:t>
      </w:r>
      <w:proofErr w:type="spellStart"/>
      <w:r>
        <w:t>Cöln</w:t>
      </w:r>
      <w:proofErr w:type="spellEnd"/>
      <w:r>
        <w:t xml:space="preserve"> gekommen. Doch könnte </w:t>
      </w:r>
      <w:r>
        <w:rPr>
          <w:rStyle w:val="Fett"/>
          <w:rFonts w:eastAsiaTheme="majorEastAsia"/>
        </w:rPr>
        <w:t>Hamelmann</w:t>
      </w:r>
      <w:r>
        <w:t xml:space="preserve"> mit dieser Quelle und mit </w:t>
      </w:r>
      <w:r>
        <w:rPr>
          <w:rStyle w:val="Fett"/>
          <w:rFonts w:eastAsiaTheme="majorEastAsia"/>
        </w:rPr>
        <w:t>Milde</w:t>
      </w:r>
      <w:r>
        <w:t xml:space="preserve"> vielleicht noch ausgeglichen werden, wenn man annähme, daß der </w:t>
      </w:r>
      <w:proofErr w:type="spellStart"/>
      <w:r>
        <w:t>Vorlader</w:t>
      </w:r>
      <w:proofErr w:type="spellEnd"/>
      <w:r>
        <w:t xml:space="preserve"> zugleich Befehl gehabt habe, ihn sogleich und sicher mitzubringen, und erst da er mit </w:t>
      </w:r>
      <w:proofErr w:type="spellStart"/>
      <w:r>
        <w:rPr>
          <w:rStyle w:val="Fett"/>
          <w:rFonts w:eastAsiaTheme="majorEastAsia"/>
        </w:rPr>
        <w:t>Klopreis</w:t>
      </w:r>
      <w:proofErr w:type="spellEnd"/>
      <w:r>
        <w:t xml:space="preserve"> vor dem Saale angekommen, dieser förmlich als Arrestant behandelt worden </w:t>
      </w:r>
      <w:proofErr w:type="spellStart"/>
      <w:r>
        <w:t>sey</w:t>
      </w:r>
      <w:proofErr w:type="spellEnd"/>
      <w:r>
        <w:t xml:space="preserve">; was um so wahrscheinlicher wäre, wenn der </w:t>
      </w:r>
      <w:r>
        <w:rPr>
          <w:rStyle w:val="Fett"/>
          <w:rFonts w:eastAsiaTheme="majorEastAsia"/>
        </w:rPr>
        <w:t>Saal</w:t>
      </w:r>
      <w:r>
        <w:t xml:space="preserve">, wie der Name </w:t>
      </w:r>
      <w:proofErr w:type="spellStart"/>
      <w:r>
        <w:t>anzudeute</w:t>
      </w:r>
      <w:proofErr w:type="spellEnd"/>
      <w:r>
        <w:t xml:space="preserve"> scheint, ein damaliges Gerichtshaus gewesen ist.), und auf die </w:t>
      </w:r>
      <w:proofErr w:type="spellStart"/>
      <w:r>
        <w:rPr>
          <w:rStyle w:val="Fett"/>
          <w:rFonts w:eastAsiaTheme="majorEastAsia"/>
        </w:rPr>
        <w:t>Dranckporte</w:t>
      </w:r>
      <w:proofErr w:type="spellEnd"/>
      <w:r>
        <w:t xml:space="preserve"> ins </w:t>
      </w:r>
      <w:proofErr w:type="spellStart"/>
      <w:r>
        <w:t>Gefängniß</w:t>
      </w:r>
      <w:proofErr w:type="spellEnd"/>
      <w:r>
        <w:t xml:space="preserve"> gebracht. Seinen Begleiter Clarenbach nahm man vor dem Wirtshause zum </w:t>
      </w:r>
      <w:r>
        <w:rPr>
          <w:rStyle w:val="Fett"/>
          <w:rFonts w:eastAsiaTheme="majorEastAsia"/>
        </w:rPr>
        <w:t>Bäumchen</w:t>
      </w:r>
      <w:r>
        <w:t xml:space="preserve"> fest, und setzte ihn auf den </w:t>
      </w:r>
      <w:proofErr w:type="spellStart"/>
      <w:r>
        <w:rPr>
          <w:rStyle w:val="Fett"/>
          <w:rFonts w:eastAsiaTheme="majorEastAsia"/>
        </w:rPr>
        <w:t>Franckenthurm</w:t>
      </w:r>
      <w:proofErr w:type="spellEnd"/>
      <w:r>
        <w:t xml:space="preserve">, ein </w:t>
      </w:r>
      <w:proofErr w:type="spellStart"/>
      <w:r>
        <w:t>Gefängniß</w:t>
      </w:r>
      <w:proofErr w:type="spellEnd"/>
      <w:r>
        <w:t xml:space="preserve">, in das die Gefangenen zuerst gebracht zu werden pflegten. Am Montage nach Palmarum aber ließen die Turmmeister, </w:t>
      </w:r>
      <w:proofErr w:type="spellStart"/>
      <w:r>
        <w:t>Gwelrichter</w:t>
      </w:r>
      <w:proofErr w:type="spellEnd"/>
      <w:r>
        <w:t xml:space="preserve"> (sonst </w:t>
      </w:r>
      <w:r>
        <w:rPr>
          <w:rStyle w:val="Fett"/>
          <w:rFonts w:eastAsiaTheme="majorEastAsia"/>
        </w:rPr>
        <w:t>Gewaltrichter</w:t>
      </w:r>
      <w:r>
        <w:t xml:space="preserve"> genannt.), und andere Abgeordnete des </w:t>
      </w:r>
      <w:proofErr w:type="spellStart"/>
      <w:r>
        <w:t>Cölnischen</w:t>
      </w:r>
      <w:proofErr w:type="spellEnd"/>
      <w:r>
        <w:t xml:space="preserve"> Raths auch seinen Mitgefangenen in diesen Thurm bringen, und kündigten hier beiden an, daß sie, weil sie Geistliche wären, dem Unterdekan zum weitern Verfahren überantwortet werden sollten.</w:t>
      </w:r>
    </w:p>
    <w:p w14:paraId="7B2E140A" w14:textId="77777777" w:rsidR="00DB7BB7" w:rsidRDefault="00DB7BB7" w:rsidP="00DB7BB7">
      <w:pPr>
        <w:pStyle w:val="StandardWeb"/>
      </w:pPr>
      <w:r>
        <w:t xml:space="preserve">Dagegen konnte </w:t>
      </w:r>
      <w:proofErr w:type="spellStart"/>
      <w:r>
        <w:rPr>
          <w:rStyle w:val="Fett"/>
          <w:rFonts w:eastAsiaTheme="majorEastAsia"/>
        </w:rPr>
        <w:t>Klopreis</w:t>
      </w:r>
      <w:proofErr w:type="spellEnd"/>
      <w:r>
        <w:t xml:space="preserve"> nichts einwenden, Clarenbach aber </w:t>
      </w:r>
      <w:proofErr w:type="spellStart"/>
      <w:r>
        <w:t>protestirte</w:t>
      </w:r>
      <w:proofErr w:type="spellEnd"/>
      <w:r>
        <w:t xml:space="preserve">. „Ehrsame, weise Herren, sagte er, ich bin kein Geistlicher, und gehöre also vor des Kaysers Gericht; vor dem muß ich gerichtet werden.“ – „Nun wohl, versetzten jene, wenn ihr denn kein Geistlicher </w:t>
      </w:r>
      <w:proofErr w:type="spellStart"/>
      <w:r>
        <w:t>seyd</w:t>
      </w:r>
      <w:proofErr w:type="spellEnd"/>
      <w:r>
        <w:t xml:space="preserve"> und vor das Gericht der Herrn (des Raths) gestellt zu werden begehrt, so nehmen Euch diese zwar an, aber bedenket wohl, daß, wenn Ihr vor dem weltlichen Gericht in die Enge kommt, Euch keine Vertheidigung mit irgend einem geistlichen Rechte mehr zustehen wird.“ Aber das waren leere Worte, durch die sich Clarenbach auch nicht abschrecken ließ. Er bestand darauf, daß er als Laye vor dem Gerichte seiner Herren müsse und wolle gerichtet werden, und </w:t>
      </w:r>
      <w:proofErr w:type="spellStart"/>
      <w:r>
        <w:t>wure</w:t>
      </w:r>
      <w:proofErr w:type="spellEnd"/>
      <w:r>
        <w:t xml:space="preserve"> daher in dem </w:t>
      </w:r>
      <w:proofErr w:type="spellStart"/>
      <w:r>
        <w:rPr>
          <w:rStyle w:val="Fett"/>
          <w:rFonts w:eastAsiaTheme="majorEastAsia"/>
        </w:rPr>
        <w:t>Franckenthurme</w:t>
      </w:r>
      <w:proofErr w:type="spellEnd"/>
      <w:r>
        <w:t xml:space="preserve"> gelassen, statt daß man seinen Mitgefangenen dem Unterdekan überlieferte. Nun erfolgten seine Verhöre durch weltliche und geistliche Herren.</w:t>
      </w:r>
    </w:p>
    <w:p w14:paraId="31C3C569" w14:textId="77777777" w:rsidR="00DB7BB7" w:rsidRDefault="00DB7BB7" w:rsidP="00DB7BB7">
      <w:pPr>
        <w:pStyle w:val="berschrift2"/>
      </w:pPr>
      <w:r>
        <w:t>Erstes Verhör.</w:t>
      </w:r>
    </w:p>
    <w:p w14:paraId="3E7917B3" w14:textId="77777777" w:rsidR="00DB7BB7" w:rsidRDefault="00DB7BB7" w:rsidP="00DB7BB7">
      <w:pPr>
        <w:pStyle w:val="StandardWeb"/>
      </w:pPr>
      <w:r>
        <w:t xml:space="preserve">Am Mittwochen nach Ostern, früh um 7 oder 8 Uhr, erschienen die </w:t>
      </w:r>
      <w:proofErr w:type="spellStart"/>
      <w:r>
        <w:t>Thurmmeister</w:t>
      </w:r>
      <w:proofErr w:type="spellEnd"/>
      <w:r>
        <w:t xml:space="preserve">, die </w:t>
      </w:r>
      <w:proofErr w:type="spellStart"/>
      <w:r>
        <w:t>Gwelrichter</w:t>
      </w:r>
      <w:proofErr w:type="spellEnd"/>
      <w:r>
        <w:t xml:space="preserve">, der </w:t>
      </w:r>
      <w:proofErr w:type="spellStart"/>
      <w:r>
        <w:t>Canzler</w:t>
      </w:r>
      <w:proofErr w:type="spellEnd"/>
      <w:r>
        <w:t xml:space="preserve"> und andere Herren auf dem </w:t>
      </w:r>
      <w:proofErr w:type="spellStart"/>
      <w:r>
        <w:rPr>
          <w:rStyle w:val="Fett"/>
          <w:rFonts w:eastAsiaTheme="majorEastAsia"/>
        </w:rPr>
        <w:t>Franckenthurme</w:t>
      </w:r>
      <w:proofErr w:type="spellEnd"/>
      <w:r>
        <w:t xml:space="preserve"> und ließen den </w:t>
      </w:r>
      <w:proofErr w:type="spellStart"/>
      <w:r>
        <w:t>Gefangeneen</w:t>
      </w:r>
      <w:proofErr w:type="spellEnd"/>
      <w:r>
        <w:t xml:space="preserve"> vor sich kommen.</w:t>
      </w:r>
    </w:p>
    <w:p w14:paraId="468EFD9A" w14:textId="77777777" w:rsidR="00DB7BB7" w:rsidRDefault="00DB7BB7" w:rsidP="00DB7BB7">
      <w:pPr>
        <w:pStyle w:val="StandardWeb"/>
      </w:pPr>
      <w:r>
        <w:t xml:space="preserve">Adolph, hub der </w:t>
      </w:r>
      <w:proofErr w:type="spellStart"/>
      <w:r>
        <w:t>Canzler</w:t>
      </w:r>
      <w:proofErr w:type="spellEnd"/>
      <w:r>
        <w:t xml:space="preserve"> an, hier sind meine Herren, vom ehrsamen Rathe abgeschickt, Eure Sache zu verhören, und wollen zuerst wissen, auf welche Art Ihr vor Jahren von </w:t>
      </w:r>
      <w:r>
        <w:rPr>
          <w:rStyle w:val="Fett"/>
          <w:rFonts w:eastAsiaTheme="majorEastAsia"/>
        </w:rPr>
        <w:t>Wesel</w:t>
      </w:r>
      <w:r>
        <w:t xml:space="preserve"> weggekommen </w:t>
      </w:r>
      <w:proofErr w:type="spellStart"/>
      <w:r>
        <w:t>seyd</w:t>
      </w:r>
      <w:proofErr w:type="spellEnd"/>
      <w:r>
        <w:t>?</w:t>
      </w:r>
    </w:p>
    <w:p w14:paraId="76A3D309" w14:textId="77777777" w:rsidR="00DB7BB7" w:rsidRDefault="00DB7BB7" w:rsidP="00DB7BB7">
      <w:pPr>
        <w:pStyle w:val="StandardWeb"/>
      </w:pPr>
      <w:r>
        <w:rPr>
          <w:rStyle w:val="Fett"/>
          <w:rFonts w:eastAsiaTheme="majorEastAsia"/>
        </w:rPr>
        <w:t>Adolph.</w:t>
      </w:r>
      <w:r>
        <w:t xml:space="preserve"> Ich war hier </w:t>
      </w:r>
      <w:proofErr w:type="spellStart"/>
      <w:r>
        <w:t>Conrector</w:t>
      </w:r>
      <w:proofErr w:type="spellEnd"/>
      <w:r>
        <w:t xml:space="preserve"> (Gehülfe) des Rectors, und dieser gab mir den Abschied. </w:t>
      </w:r>
      <w:proofErr w:type="spellStart"/>
      <w:r>
        <w:rPr>
          <w:rStyle w:val="Fett"/>
          <w:rFonts w:eastAsiaTheme="majorEastAsia"/>
        </w:rPr>
        <w:t>Canzler</w:t>
      </w:r>
      <w:proofErr w:type="spellEnd"/>
      <w:r>
        <w:rPr>
          <w:rStyle w:val="Fett"/>
          <w:rFonts w:eastAsiaTheme="majorEastAsia"/>
        </w:rPr>
        <w:t>.</w:t>
      </w:r>
      <w:r>
        <w:t xml:space="preserve"> Aber wie ist das zugegangen? Sagt uns die Wahrheit, denn es wird doch so an den Tag kommen. Thut Ihr das, so wird es Euch glimpflicher gehen.</w:t>
      </w:r>
    </w:p>
    <w:p w14:paraId="05E3F529" w14:textId="77777777" w:rsidR="00DB7BB7" w:rsidRDefault="00DB7BB7" w:rsidP="00DB7BB7">
      <w:pPr>
        <w:pStyle w:val="StandardWeb"/>
      </w:pPr>
      <w:r>
        <w:t xml:space="preserve">Jetzt erzählt Clarenbach, welche Lügen der Fiskal </w:t>
      </w:r>
      <w:r>
        <w:rPr>
          <w:rStyle w:val="Fett"/>
          <w:rFonts w:eastAsiaTheme="majorEastAsia"/>
        </w:rPr>
        <w:t>Trip</w:t>
      </w:r>
      <w:r>
        <w:t xml:space="preserve"> zu </w:t>
      </w:r>
      <w:proofErr w:type="spellStart"/>
      <w:r>
        <w:t>Cöln</w:t>
      </w:r>
      <w:proofErr w:type="spellEnd"/>
      <w:r>
        <w:t xml:space="preserve"> beim Official über ihn vorgebracht, und daß dieser dann die lügenvolle Anklageschrift des Fiskals an den Fürsten von Cleve, </w:t>
      </w:r>
      <w:r>
        <w:rPr>
          <w:rStyle w:val="Fett"/>
          <w:rFonts w:eastAsiaTheme="majorEastAsia"/>
        </w:rPr>
        <w:t>Johann III</w:t>
      </w:r>
      <w:r>
        <w:t xml:space="preserve">, geschickt habe, begehrend, Seine fürstlichen Gnaden wollen doch der Stadt </w:t>
      </w:r>
      <w:r>
        <w:rPr>
          <w:rStyle w:val="Fett"/>
          <w:rFonts w:eastAsiaTheme="majorEastAsia"/>
        </w:rPr>
        <w:t>Wesel</w:t>
      </w:r>
      <w:r>
        <w:t xml:space="preserve"> Befehl thun, daß sie dem Adolph Clarenbach keinen </w:t>
      </w:r>
      <w:proofErr w:type="spellStart"/>
      <w:r>
        <w:t>llängern</w:t>
      </w:r>
      <w:proofErr w:type="spellEnd"/>
      <w:r>
        <w:t xml:space="preserve"> Aufenthalt gestatten sollte. Fürst </w:t>
      </w:r>
      <w:r>
        <w:rPr>
          <w:rStyle w:val="Fett"/>
          <w:rFonts w:eastAsiaTheme="majorEastAsia"/>
        </w:rPr>
        <w:t>Johann</w:t>
      </w:r>
      <w:r>
        <w:t xml:space="preserve"> habe diesen Befehl wirklich ergehen lassen, und ihm </w:t>
      </w:r>
      <w:proofErr w:type="spellStart"/>
      <w:r>
        <w:t>sey</w:t>
      </w:r>
      <w:proofErr w:type="spellEnd"/>
      <w:r>
        <w:t xml:space="preserve"> dann durch den Bürgermeister von </w:t>
      </w:r>
      <w:r>
        <w:rPr>
          <w:rStyle w:val="Fett"/>
          <w:rFonts w:eastAsiaTheme="majorEastAsia"/>
        </w:rPr>
        <w:t>Wesel</w:t>
      </w:r>
      <w:r>
        <w:t xml:space="preserve"> der Aufenthalt in der Stadt aufgekündigt. (Daß aber Fürst </w:t>
      </w:r>
      <w:r>
        <w:rPr>
          <w:rStyle w:val="Fett"/>
          <w:rFonts w:eastAsiaTheme="majorEastAsia"/>
        </w:rPr>
        <w:t>Johann</w:t>
      </w:r>
      <w:r>
        <w:t xml:space="preserve"> nachher </w:t>
      </w:r>
      <w:r>
        <w:rPr>
          <w:rStyle w:val="Fett"/>
          <w:rFonts w:eastAsiaTheme="majorEastAsia"/>
        </w:rPr>
        <w:t>Trips</w:t>
      </w:r>
      <w:r>
        <w:t xml:space="preserve"> Lügen erkannte und dem Vertriebenen gestattete, sich wieder in Wesel aufzuhalten, sahen wir oben </w:t>
      </w:r>
      <w:proofErr w:type="spellStart"/>
      <w:r>
        <w:t>Nro</w:t>
      </w:r>
      <w:proofErr w:type="spellEnd"/>
      <w:r>
        <w:t xml:space="preserve">. 2. </w:t>
      </w:r>
      <w:proofErr w:type="spellStart"/>
      <w:r>
        <w:t>Ueber</w:t>
      </w:r>
      <w:proofErr w:type="spellEnd"/>
      <w:r>
        <w:t xml:space="preserve"> </w:t>
      </w:r>
      <w:r>
        <w:rPr>
          <w:rStyle w:val="Fett"/>
          <w:rFonts w:eastAsiaTheme="majorEastAsia"/>
        </w:rPr>
        <w:t>Trips</w:t>
      </w:r>
      <w:r>
        <w:t xml:space="preserve"> Lügen weiter unten noch zwei Stellen.) Sogleich habe er sich dann in Gehorsam von dannen begeben, und den Rath zu Wesel bloß ersucht, ihm ein Geleite gegen Gewalt beizugeben. Das </w:t>
      </w:r>
      <w:proofErr w:type="spellStart"/>
      <w:r>
        <w:t>sey</w:t>
      </w:r>
      <w:proofErr w:type="spellEnd"/>
      <w:r>
        <w:t xml:space="preserve"> geschehen, und er danke dem Rathe dafür.</w:t>
      </w:r>
    </w:p>
    <w:p w14:paraId="1540E729" w14:textId="77777777" w:rsidR="00DB7BB7" w:rsidRDefault="00DB7BB7" w:rsidP="00DB7BB7">
      <w:pPr>
        <w:pStyle w:val="StandardWeb"/>
      </w:pPr>
      <w:r>
        <w:t xml:space="preserve">Hierauf legte ihm der </w:t>
      </w:r>
      <w:proofErr w:type="spellStart"/>
      <w:r>
        <w:t>Canzler</w:t>
      </w:r>
      <w:proofErr w:type="spellEnd"/>
      <w:r>
        <w:t xml:space="preserve"> nun noch allerlei Dinge zur Last und befragte ihn darüber. Adolph antwortete: „Ich weiß nicht, daß ich anders gehandelt habe, als einem frommen Christen geziemet. Will man mich aber des </w:t>
      </w:r>
      <w:proofErr w:type="spellStart"/>
      <w:r>
        <w:t>Gegentheils</w:t>
      </w:r>
      <w:proofErr w:type="spellEnd"/>
      <w:r>
        <w:t xml:space="preserve"> beschuldigen, so bringe man den Ankläger vor mich, daß er Fuß bei Fuß stelle und Mund bei Mund.“</w:t>
      </w:r>
    </w:p>
    <w:p w14:paraId="75F0CB62" w14:textId="77777777" w:rsidR="00DB7BB7" w:rsidRDefault="00DB7BB7" w:rsidP="00DB7BB7">
      <w:pPr>
        <w:pStyle w:val="StandardWeb"/>
      </w:pPr>
      <w:proofErr w:type="spellStart"/>
      <w:r>
        <w:rPr>
          <w:rStyle w:val="Fett"/>
          <w:rFonts w:eastAsiaTheme="majorEastAsia"/>
        </w:rPr>
        <w:t>Canzler</w:t>
      </w:r>
      <w:proofErr w:type="spellEnd"/>
      <w:r>
        <w:rPr>
          <w:rStyle w:val="Fett"/>
          <w:rFonts w:eastAsiaTheme="majorEastAsia"/>
        </w:rPr>
        <w:t>.</w:t>
      </w:r>
      <w:r>
        <w:t xml:space="preserve"> Adolph, das ist in diesem Falle nicht nöthig, weil Ihr mit der neuen lutherischen Lehre in Gerücht </w:t>
      </w:r>
      <w:proofErr w:type="spellStart"/>
      <w:r>
        <w:t>seyd</w:t>
      </w:r>
      <w:proofErr w:type="spellEnd"/>
      <w:r>
        <w:t xml:space="preserve">. Drum fragen Euch meine Herren nun, ob Ihr’s mit dieser neuen Schriftauslegung haltet, oder mit den </w:t>
      </w:r>
      <w:proofErr w:type="spellStart"/>
      <w:r>
        <w:t>Concilien</w:t>
      </w:r>
      <w:proofErr w:type="spellEnd"/>
      <w:r>
        <w:t xml:space="preserve"> und der alten Auslegung?</w:t>
      </w:r>
    </w:p>
    <w:p w14:paraId="31B77759" w14:textId="77777777" w:rsidR="00DB7BB7" w:rsidRDefault="00DB7BB7" w:rsidP="00DB7BB7">
      <w:pPr>
        <w:pStyle w:val="StandardWeb"/>
      </w:pPr>
      <w:r>
        <w:rPr>
          <w:rStyle w:val="Fett"/>
          <w:rFonts w:eastAsiaTheme="majorEastAsia"/>
        </w:rPr>
        <w:t>Adolph.</w:t>
      </w:r>
      <w:r>
        <w:t xml:space="preserve"> Ich </w:t>
      </w:r>
      <w:proofErr w:type="spellStart"/>
      <w:r>
        <w:t>halt’s</w:t>
      </w:r>
      <w:proofErr w:type="spellEnd"/>
      <w:r>
        <w:t xml:space="preserve"> insonderheit mit deren keiner, sondern mit Christo, von dem ich den Namen Christ habe. Worin aber die alten Ausleger, die </w:t>
      </w:r>
      <w:proofErr w:type="spellStart"/>
      <w:r>
        <w:t>Concilien</w:t>
      </w:r>
      <w:proofErr w:type="spellEnd"/>
      <w:r>
        <w:t xml:space="preserve"> und die Lutheraner mit dem Herrn Christo und seiner Lehre übereinkommen, da halt ich’s mit ihnen, worin sie aber nicht damit übereinkommen, da halt ich’s nicht mit ihnen.</w:t>
      </w:r>
    </w:p>
    <w:p w14:paraId="666A57D6" w14:textId="77777777" w:rsidR="00DB7BB7" w:rsidRDefault="00DB7BB7" w:rsidP="00DB7BB7">
      <w:pPr>
        <w:pStyle w:val="StandardWeb"/>
      </w:pPr>
      <w:proofErr w:type="spellStart"/>
      <w:r>
        <w:rPr>
          <w:rStyle w:val="Fett"/>
          <w:rFonts w:eastAsiaTheme="majorEastAsia"/>
        </w:rPr>
        <w:t>Canzler</w:t>
      </w:r>
      <w:proofErr w:type="spellEnd"/>
      <w:r>
        <w:rPr>
          <w:rStyle w:val="Fett"/>
          <w:rFonts w:eastAsiaTheme="majorEastAsia"/>
        </w:rPr>
        <w:t>.</w:t>
      </w:r>
      <w:r>
        <w:t xml:space="preserve"> Aber hier sind doch </w:t>
      </w:r>
      <w:proofErr w:type="spellStart"/>
      <w:r>
        <w:t>zwey</w:t>
      </w:r>
      <w:proofErr w:type="spellEnd"/>
      <w:r>
        <w:t xml:space="preserve"> </w:t>
      </w:r>
      <w:proofErr w:type="spellStart"/>
      <w:r>
        <w:t>Secten</w:t>
      </w:r>
      <w:proofErr w:type="spellEnd"/>
      <w:r>
        <w:t>, die alte und die neue, mit einer von beiden müßt Ihr’s doch halten? So sagt uns nun, mit welcher Ihr’s haltet? Thut Ihr das nicht, so müssen wir Euch andere Leute unter die Augen stellen, die dazu verordnet sind und die euch wahrlich anders vornehmen werden.</w:t>
      </w:r>
    </w:p>
    <w:p w14:paraId="18B8AA06" w14:textId="77777777" w:rsidR="00DB7BB7" w:rsidRDefault="00DB7BB7" w:rsidP="00DB7BB7">
      <w:pPr>
        <w:pStyle w:val="StandardWeb"/>
      </w:pPr>
      <w:r>
        <w:rPr>
          <w:rStyle w:val="Fett"/>
          <w:rFonts w:eastAsiaTheme="majorEastAsia"/>
        </w:rPr>
        <w:t>Adolph.</w:t>
      </w:r>
      <w:r>
        <w:t xml:space="preserve"> Einem Christen gebühret nicht, es mit </w:t>
      </w:r>
      <w:proofErr w:type="spellStart"/>
      <w:r>
        <w:t>Secten</w:t>
      </w:r>
      <w:proofErr w:type="spellEnd"/>
      <w:r>
        <w:t xml:space="preserve"> zu halten, noch sich irgend eines Menschen zu rühmen, wie Paulus lehret (1. Corinth. V. 21-23) sondern er soll sich halten an das gewisse Wort der Lehre Christi. Darum habe ich gesagt, daß ich mich der beiden </w:t>
      </w:r>
      <w:proofErr w:type="spellStart"/>
      <w:r>
        <w:t>Secten</w:t>
      </w:r>
      <w:proofErr w:type="spellEnd"/>
      <w:r>
        <w:t>, wie Ihr sie selbst so nennt, keiner berühme, sondern des Herrn Jesu Christi allein.</w:t>
      </w:r>
    </w:p>
    <w:p w14:paraId="7F5F76A0" w14:textId="77777777" w:rsidR="00DB7BB7" w:rsidRDefault="00DB7BB7" w:rsidP="00DB7BB7">
      <w:pPr>
        <w:pStyle w:val="StandardWeb"/>
      </w:pPr>
      <w:proofErr w:type="spellStart"/>
      <w:r>
        <w:rPr>
          <w:rStyle w:val="Fett"/>
          <w:rFonts w:eastAsiaTheme="majorEastAsia"/>
        </w:rPr>
        <w:t>Canzler</w:t>
      </w:r>
      <w:proofErr w:type="spellEnd"/>
      <w:r>
        <w:rPr>
          <w:rStyle w:val="Fett"/>
          <w:rFonts w:eastAsiaTheme="majorEastAsia"/>
        </w:rPr>
        <w:t>.</w:t>
      </w:r>
      <w:r>
        <w:t xml:space="preserve"> Adolph, da ihr uns keinen andern Bescheid gebet als diesen, so werdet ihr andere Leute zu sehen bekommen, die euch die Sachen härter vorlegen, als meine Herren jetzt gethan haben. Doch wollen wir, was Ihr gesagt habt, unsern Herren vom Rathe vortragen, und Euch, so viel als möglich ist, helfen, daß Ihr dieses Gefängnisses entlassen werden möget.</w:t>
      </w:r>
    </w:p>
    <w:p w14:paraId="0C56DF26" w14:textId="77777777" w:rsidR="00DB7BB7" w:rsidRDefault="00DB7BB7" w:rsidP="00DB7BB7">
      <w:pPr>
        <w:pStyle w:val="StandardWeb"/>
      </w:pPr>
      <w:r>
        <w:rPr>
          <w:rStyle w:val="Fett"/>
          <w:rFonts w:eastAsiaTheme="majorEastAsia"/>
        </w:rPr>
        <w:t>Adolph.</w:t>
      </w:r>
      <w:r>
        <w:t xml:space="preserve"> Darum bitte ich um Gottes Willen, Ehrsame und Gnädige Herren!</w:t>
      </w:r>
    </w:p>
    <w:p w14:paraId="7BBB7491" w14:textId="77777777" w:rsidR="00DB7BB7" w:rsidRDefault="00DB7BB7" w:rsidP="00DB7BB7">
      <w:pPr>
        <w:pStyle w:val="StandardWeb"/>
      </w:pPr>
      <w:r>
        <w:t>Somit wurde Adolph in seine Haft wieder zurückgeschickt.</w:t>
      </w:r>
    </w:p>
    <w:p w14:paraId="6173CE9E" w14:textId="77777777" w:rsidR="00DB7BB7" w:rsidRDefault="00DB7BB7" w:rsidP="00DB7BB7">
      <w:pPr>
        <w:pStyle w:val="berschrift2"/>
      </w:pPr>
      <w:r>
        <w:t>Zweites Verhör.</w:t>
      </w:r>
    </w:p>
    <w:p w14:paraId="32CA6BA0" w14:textId="77777777" w:rsidR="00DB7BB7" w:rsidRDefault="00DB7BB7" w:rsidP="00DB7BB7">
      <w:pPr>
        <w:pStyle w:val="StandardWeb"/>
      </w:pPr>
      <w:r>
        <w:t xml:space="preserve">Am andern Dienstage nach Ostern kamen die vorigen ehrsamen Herren vom Rathe wieder auf den </w:t>
      </w:r>
      <w:proofErr w:type="spellStart"/>
      <w:r>
        <w:rPr>
          <w:rStyle w:val="Fett"/>
          <w:rFonts w:eastAsiaTheme="majorEastAsia"/>
        </w:rPr>
        <w:t>Franckenthurm</w:t>
      </w:r>
      <w:proofErr w:type="spellEnd"/>
      <w:r>
        <w:t xml:space="preserve">, und mit ihnen die Geistlichen und Ketzermeister, zusammen an zehn Personen. Adolph wurde vorgeführt und der </w:t>
      </w:r>
      <w:proofErr w:type="spellStart"/>
      <w:r>
        <w:t>Canzler</w:t>
      </w:r>
      <w:proofErr w:type="spellEnd"/>
      <w:r>
        <w:t xml:space="preserve"> fing an: Adolph, diese würdigen Herren, die Ketzermeister samt den übrigen Verordneten, sind da, Euch zu fragen, was denn Euer Glaube ist?</w:t>
      </w:r>
    </w:p>
    <w:p w14:paraId="1A8FA601" w14:textId="77777777" w:rsidR="00DB7BB7" w:rsidRDefault="00DB7BB7" w:rsidP="00DB7BB7">
      <w:pPr>
        <w:pStyle w:val="StandardWeb"/>
      </w:pPr>
      <w:r>
        <w:rPr>
          <w:rStyle w:val="Fett"/>
          <w:rFonts w:eastAsiaTheme="majorEastAsia"/>
        </w:rPr>
        <w:t>Adolph.</w:t>
      </w:r>
      <w:r>
        <w:t xml:space="preserve"> Ehrsame, Weise, </w:t>
      </w:r>
      <w:proofErr w:type="spellStart"/>
      <w:r>
        <w:t>Fürsichtige</w:t>
      </w:r>
      <w:proofErr w:type="spellEnd"/>
      <w:r>
        <w:t xml:space="preserve"> liebe Herren, wie ich gleich Anfangs begehret habe, von </w:t>
      </w:r>
      <w:r>
        <w:rPr>
          <w:rStyle w:val="Fett"/>
          <w:rFonts w:eastAsiaTheme="majorEastAsia"/>
        </w:rPr>
        <w:t>Euch</w:t>
      </w:r>
      <w:r>
        <w:t xml:space="preserve">, die ihr an des Kaysers und einer ganzen ehrsamen Gemeinde zu </w:t>
      </w:r>
      <w:proofErr w:type="spellStart"/>
      <w:r>
        <w:t>Cöln</w:t>
      </w:r>
      <w:proofErr w:type="spellEnd"/>
      <w:r>
        <w:t xml:space="preserve"> Statt sitzet, und nicht von Geistlichen gerichtet zu werden, so begehre ich das jetzt auch noch, –</w:t>
      </w:r>
    </w:p>
    <w:p w14:paraId="13E035C7" w14:textId="77777777" w:rsidR="00DB7BB7" w:rsidRDefault="00DB7BB7" w:rsidP="00DB7BB7">
      <w:pPr>
        <w:pStyle w:val="StandardWeb"/>
      </w:pPr>
      <w:proofErr w:type="spellStart"/>
      <w:r>
        <w:rPr>
          <w:rStyle w:val="Fett"/>
          <w:rFonts w:eastAsiaTheme="majorEastAsia"/>
        </w:rPr>
        <w:t>Canzler</w:t>
      </w:r>
      <w:proofErr w:type="spellEnd"/>
      <w:r>
        <w:rPr>
          <w:rStyle w:val="Fett"/>
          <w:rFonts w:eastAsiaTheme="majorEastAsia"/>
        </w:rPr>
        <w:t>.</w:t>
      </w:r>
      <w:r>
        <w:t xml:space="preserve"> (ihm in die Rede fallend) Gut, auf den Kayser hast du dich berufen, zum Kayser sollst du auch kommen!</w:t>
      </w:r>
    </w:p>
    <w:p w14:paraId="1B7BDCBA" w14:textId="77777777" w:rsidR="00DB7BB7" w:rsidRDefault="00DB7BB7" w:rsidP="00DB7BB7">
      <w:pPr>
        <w:pStyle w:val="StandardWeb"/>
      </w:pPr>
      <w:r>
        <w:rPr>
          <w:rStyle w:val="Fett"/>
          <w:rFonts w:eastAsiaTheme="majorEastAsia"/>
        </w:rPr>
        <w:t>Adolph.</w:t>
      </w:r>
      <w:r>
        <w:t xml:space="preserve"> Nun bringt es aber das kayserliche Recht mit sich, daß dem Verklagten, der verhört </w:t>
      </w:r>
      <w:proofErr w:type="spellStart"/>
      <w:r>
        <w:t>wreden</w:t>
      </w:r>
      <w:proofErr w:type="spellEnd"/>
      <w:r>
        <w:t xml:space="preserve"> soll, seine Kläger gegenwärtig gestellt werden. Ich begehre daher </w:t>
      </w:r>
      <w:proofErr w:type="spellStart"/>
      <w:r>
        <w:t>demüthiglich</w:t>
      </w:r>
      <w:proofErr w:type="spellEnd"/>
      <w:r>
        <w:t>, man wolle mir, den Rechten gemäß, keine Kläger ins Gesicht stellen, wenn ich verhört werden soll.</w:t>
      </w:r>
    </w:p>
    <w:p w14:paraId="79CF7F58" w14:textId="77777777" w:rsidR="00DB7BB7" w:rsidRDefault="00DB7BB7" w:rsidP="00DB7BB7">
      <w:pPr>
        <w:pStyle w:val="StandardWeb"/>
      </w:pPr>
      <w:proofErr w:type="spellStart"/>
      <w:r>
        <w:rPr>
          <w:rStyle w:val="Fett"/>
          <w:rFonts w:eastAsiaTheme="majorEastAsia"/>
        </w:rPr>
        <w:t>Canzler</w:t>
      </w:r>
      <w:proofErr w:type="spellEnd"/>
      <w:r>
        <w:rPr>
          <w:rStyle w:val="Fett"/>
          <w:rFonts w:eastAsiaTheme="majorEastAsia"/>
        </w:rPr>
        <w:t>.</w:t>
      </w:r>
      <w:r>
        <w:t xml:space="preserve"> Habt Ihr eines gelesen, so muß Euch auch das andere bekannt </w:t>
      </w:r>
      <w:proofErr w:type="spellStart"/>
      <w:r>
        <w:t>seyn</w:t>
      </w:r>
      <w:proofErr w:type="spellEnd"/>
      <w:r>
        <w:t xml:space="preserve">. Ich meine, Ihr könnt wissen, und ist Euch auch schon bei dem ersten Verhöre gesagt worden, daß, weil Ihr der unrechten Lehre beschrien </w:t>
      </w:r>
      <w:proofErr w:type="spellStart"/>
      <w:r>
        <w:t>seyd</w:t>
      </w:r>
      <w:proofErr w:type="spellEnd"/>
      <w:r>
        <w:t xml:space="preserve">, das Verfahren, von dem Ihr sagt, nicht angewendet zu werden braucht, sondern man muß mit Euch einen andern Weg gehen; – welchen aber? das zu entscheiden sind diese würdigen </w:t>
      </w:r>
      <w:proofErr w:type="spellStart"/>
      <w:r>
        <w:t>herren</w:t>
      </w:r>
      <w:proofErr w:type="spellEnd"/>
      <w:r>
        <w:t xml:space="preserve"> eben hier.</w:t>
      </w:r>
    </w:p>
    <w:p w14:paraId="28554084" w14:textId="77777777" w:rsidR="00DB7BB7" w:rsidRDefault="00DB7BB7" w:rsidP="00DB7BB7">
      <w:pPr>
        <w:pStyle w:val="StandardWeb"/>
      </w:pPr>
      <w:r>
        <w:rPr>
          <w:rStyle w:val="Fett"/>
          <w:rFonts w:eastAsiaTheme="majorEastAsia"/>
        </w:rPr>
        <w:t>Adolph.</w:t>
      </w:r>
      <w:r>
        <w:t xml:space="preserve"> Aber hat man diesen Weg Rechtens doch auch St. Paulo nicht verweigert, da er auch der unrechten Lehre </w:t>
      </w:r>
      <w:proofErr w:type="spellStart"/>
      <w:r>
        <w:t>beschrieen</w:t>
      </w:r>
      <w:proofErr w:type="spellEnd"/>
      <w:r>
        <w:t xml:space="preserve"> war. (Apostelgesch. 23, V. 35.) Er wurde aus der Juden, der Hohenpriester und der Pharisäer blutgierigen Händen erlöst, und durfte sich gegen sie verantworten.</w:t>
      </w:r>
    </w:p>
    <w:p w14:paraId="6998D102" w14:textId="77777777" w:rsidR="00DB7BB7" w:rsidRDefault="00DB7BB7" w:rsidP="00DB7BB7">
      <w:pPr>
        <w:pStyle w:val="StandardWeb"/>
      </w:pPr>
      <w:r>
        <w:rPr>
          <w:rStyle w:val="Fett"/>
          <w:rFonts w:eastAsiaTheme="majorEastAsia"/>
        </w:rPr>
        <w:t xml:space="preserve">Magister Roster, Johann von </w:t>
      </w:r>
      <w:proofErr w:type="spellStart"/>
      <w:r>
        <w:rPr>
          <w:rStyle w:val="Fett"/>
          <w:rFonts w:eastAsiaTheme="majorEastAsia"/>
        </w:rPr>
        <w:t>Venradt</w:t>
      </w:r>
      <w:proofErr w:type="spellEnd"/>
      <w:r>
        <w:rPr>
          <w:rStyle w:val="Fett"/>
          <w:rFonts w:eastAsiaTheme="majorEastAsia"/>
        </w:rPr>
        <w:t>.</w:t>
      </w:r>
      <w:r>
        <w:t xml:space="preserve"> (Pfarrer zu St. Johannis, des Täufers.) Wie St. Paulus schreibet, so darf es hier nicht zugehen.</w:t>
      </w:r>
    </w:p>
    <w:p w14:paraId="26971764" w14:textId="77777777" w:rsidR="00DB7BB7" w:rsidRDefault="00DB7BB7" w:rsidP="00DB7BB7">
      <w:pPr>
        <w:pStyle w:val="StandardWeb"/>
      </w:pPr>
      <w:r>
        <w:rPr>
          <w:rStyle w:val="Fett"/>
          <w:rFonts w:eastAsiaTheme="majorEastAsia"/>
        </w:rPr>
        <w:t>Adolph.</w:t>
      </w:r>
      <w:r>
        <w:t xml:space="preserve"> Aber ich hoffe doch, und vertraue durch Christum unsern Herrn, daß mir eine christliche Obrigkeit gestatten werde, was eine heidnische dem Apostel Paulo nicht verweigerte, ja sogar anbot, indem sie sagte: </w:t>
      </w:r>
      <w:r>
        <w:rPr>
          <w:rStyle w:val="Fett"/>
          <w:rFonts w:eastAsiaTheme="majorEastAsia"/>
        </w:rPr>
        <w:t>Ich will dich verhören, wenn deine Ankläger gegenwärtig sind.</w:t>
      </w:r>
    </w:p>
    <w:p w14:paraId="0D690CC1" w14:textId="77777777" w:rsidR="00DB7BB7" w:rsidRDefault="00DB7BB7" w:rsidP="00DB7BB7">
      <w:pPr>
        <w:pStyle w:val="StandardWeb"/>
      </w:pPr>
      <w:r>
        <w:rPr>
          <w:rStyle w:val="Fett"/>
          <w:rFonts w:eastAsiaTheme="majorEastAsia"/>
        </w:rPr>
        <w:t>Die Geistlichen.</w:t>
      </w:r>
      <w:r>
        <w:t xml:space="preserve"> Ja, das war ein ander Ding, deine Sache ist eine geistliche!</w:t>
      </w:r>
    </w:p>
    <w:p w14:paraId="121B0F26" w14:textId="77777777" w:rsidR="00DB7BB7" w:rsidRDefault="00DB7BB7" w:rsidP="00DB7BB7">
      <w:pPr>
        <w:pStyle w:val="StandardWeb"/>
      </w:pPr>
      <w:r>
        <w:rPr>
          <w:rStyle w:val="Fett"/>
          <w:rFonts w:eastAsiaTheme="majorEastAsia"/>
        </w:rPr>
        <w:t>Adolph.</w:t>
      </w:r>
      <w:r>
        <w:t xml:space="preserve"> War doch St. Pauli Sache auch geistlich, und viel geistlicher noch als diese, wie in den Geschichten der Apostel klärlich zu lesen.</w:t>
      </w:r>
    </w:p>
    <w:p w14:paraId="3320DFC6" w14:textId="77777777" w:rsidR="00DB7BB7" w:rsidRDefault="00DB7BB7" w:rsidP="00DB7BB7">
      <w:pPr>
        <w:pStyle w:val="StandardWeb"/>
      </w:pPr>
      <w:r>
        <w:t xml:space="preserve">Hierauf schwiegen Alle stille. Der </w:t>
      </w:r>
      <w:proofErr w:type="spellStart"/>
      <w:r>
        <w:t>Canzler</w:t>
      </w:r>
      <w:proofErr w:type="spellEnd"/>
      <w:r>
        <w:t xml:space="preserve"> brach endlich das Stillschweigen und redete den obersten Ketzermeister, </w:t>
      </w:r>
      <w:r>
        <w:rPr>
          <w:rStyle w:val="Fett"/>
          <w:rFonts w:eastAsiaTheme="majorEastAsia"/>
        </w:rPr>
        <w:t xml:space="preserve">Arnold </w:t>
      </w:r>
      <w:proofErr w:type="spellStart"/>
      <w:r>
        <w:rPr>
          <w:rStyle w:val="Fett"/>
          <w:rFonts w:eastAsiaTheme="majorEastAsia"/>
        </w:rPr>
        <w:t>Broickschmied</w:t>
      </w:r>
      <w:proofErr w:type="spellEnd"/>
      <w:r>
        <w:t xml:space="preserve"> (Es war ein </w:t>
      </w:r>
      <w:r>
        <w:rPr>
          <w:rStyle w:val="Fett"/>
          <w:rFonts w:eastAsiaTheme="majorEastAsia"/>
        </w:rPr>
        <w:t>Lemgoer</w:t>
      </w:r>
      <w:r>
        <w:t xml:space="preserve">, Doctor der geistlichen Rechte, und Official zu </w:t>
      </w:r>
      <w:proofErr w:type="spellStart"/>
      <w:r>
        <w:t>Cöln</w:t>
      </w:r>
      <w:proofErr w:type="spellEnd"/>
      <w:r>
        <w:t xml:space="preserve">. </w:t>
      </w:r>
      <w:proofErr w:type="spellStart"/>
      <w:r>
        <w:rPr>
          <w:rStyle w:val="Fett"/>
          <w:rFonts w:eastAsiaTheme="majorEastAsia"/>
        </w:rPr>
        <w:t>Warhaffte</w:t>
      </w:r>
      <w:proofErr w:type="spellEnd"/>
      <w:r>
        <w:rPr>
          <w:rStyle w:val="Fett"/>
          <w:rFonts w:eastAsiaTheme="majorEastAsia"/>
        </w:rPr>
        <w:t xml:space="preserve"> </w:t>
      </w:r>
      <w:proofErr w:type="spellStart"/>
      <w:r>
        <w:rPr>
          <w:rStyle w:val="Fett"/>
          <w:rFonts w:eastAsiaTheme="majorEastAsia"/>
        </w:rPr>
        <w:t>Historia</w:t>
      </w:r>
      <w:proofErr w:type="spellEnd"/>
      <w:r>
        <w:t xml:space="preserve"> S. 41. Er hatte, ehe er nach </w:t>
      </w:r>
      <w:proofErr w:type="spellStart"/>
      <w:r>
        <w:t>Cöln</w:t>
      </w:r>
      <w:proofErr w:type="spellEnd"/>
      <w:r>
        <w:t xml:space="preserve"> kam , die Schule in seiner Vaterstadt </w:t>
      </w:r>
      <w:r>
        <w:rPr>
          <w:rStyle w:val="Fett"/>
          <w:rFonts w:eastAsiaTheme="majorEastAsia"/>
        </w:rPr>
        <w:t>Lemgo</w:t>
      </w:r>
      <w:r>
        <w:t xml:space="preserve"> </w:t>
      </w:r>
      <w:proofErr w:type="spellStart"/>
      <w:r>
        <w:t>dirigirt</w:t>
      </w:r>
      <w:proofErr w:type="spellEnd"/>
      <w:r>
        <w:t xml:space="preserve">, war ein gelehrter und berühmter Mann von großen Ansehen. Hamelmann p. 244.) an: „Magister Roster, meiner Herren vom Rathe Verlangen ist, daß Ihr diesen Mann nach Euerer Weise untersuchen wollet.“ – Der Ketzermeister sagte also zu dem Gefangenen: Adolph, wir sind nicht daher gekommen, mit Euch zu </w:t>
      </w:r>
      <w:proofErr w:type="spellStart"/>
      <w:r>
        <w:t>disputiren</w:t>
      </w:r>
      <w:proofErr w:type="spellEnd"/>
      <w:r>
        <w:t xml:space="preserve">, sondern, da ihr berüchtigt </w:t>
      </w:r>
      <w:proofErr w:type="spellStart"/>
      <w:r>
        <w:t>seyd</w:t>
      </w:r>
      <w:proofErr w:type="spellEnd"/>
      <w:r>
        <w:t xml:space="preserve"> der Ketzerei, Euch zu fragen, was Euer Glaube ist; und wenn Ihr etwa </w:t>
      </w:r>
      <w:proofErr w:type="spellStart"/>
      <w:r>
        <w:t>irretet</w:t>
      </w:r>
      <w:proofErr w:type="spellEnd"/>
      <w:r>
        <w:t>, so wollten wir Euch gern eines bessern unterrichten, so gut wir’s vermöchten, wo Ihr anders Euch unterrichten lassen wolltet.</w:t>
      </w:r>
    </w:p>
    <w:p w14:paraId="0F3586E6" w14:textId="77777777" w:rsidR="00DB7BB7" w:rsidRDefault="00DB7BB7" w:rsidP="00DB7BB7">
      <w:pPr>
        <w:pStyle w:val="StandardWeb"/>
      </w:pPr>
      <w:r>
        <w:rPr>
          <w:rStyle w:val="Fett"/>
          <w:rFonts w:eastAsiaTheme="majorEastAsia"/>
        </w:rPr>
        <w:t>Adolph.</w:t>
      </w:r>
      <w:r>
        <w:t xml:space="preserve"> Würdige Herren, ich habe meinen Herren vom Rathe schon neulich gesagt, und sage es noch, daß ich glaube, was ein Christenmensch glauben muß, </w:t>
      </w:r>
      <w:proofErr w:type="spellStart"/>
      <w:r>
        <w:t>nemlich</w:t>
      </w:r>
      <w:proofErr w:type="spellEnd"/>
      <w:r>
        <w:t xml:space="preserve"> die </w:t>
      </w:r>
      <w:proofErr w:type="spellStart"/>
      <w:r>
        <w:t>Artickel</w:t>
      </w:r>
      <w:proofErr w:type="spellEnd"/>
      <w:r>
        <w:t xml:space="preserve"> des Glaubens: Ich glaube an Gott Vater, den allmächtigen Schöpfer Himmels und der Erde etc.</w:t>
      </w:r>
    </w:p>
    <w:p w14:paraId="1384E279"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Das thun die Juden auch!</w:t>
      </w:r>
    </w:p>
    <w:p w14:paraId="6BF10948" w14:textId="77777777" w:rsidR="00DB7BB7" w:rsidRDefault="00DB7BB7" w:rsidP="00DB7BB7">
      <w:pPr>
        <w:pStyle w:val="StandardWeb"/>
      </w:pPr>
      <w:r>
        <w:rPr>
          <w:rStyle w:val="Fett"/>
          <w:rFonts w:eastAsiaTheme="majorEastAsia"/>
        </w:rPr>
        <w:t>Adolph.</w:t>
      </w:r>
      <w:r>
        <w:t xml:space="preserve"> Aber sage ich nicht, daß ich </w:t>
      </w:r>
      <w:r>
        <w:rPr>
          <w:rStyle w:val="Fett"/>
          <w:rFonts w:eastAsiaTheme="majorEastAsia"/>
        </w:rPr>
        <w:t>alle</w:t>
      </w:r>
      <w:r>
        <w:t xml:space="preserve"> Artikel des Glaubens annehme? Das thun ja aber die Juden nicht; denn sie glauben nicht an Jesum Christum, an den heiligen Geist, an die heilige christliche Kirche.</w:t>
      </w:r>
    </w:p>
    <w:p w14:paraId="18FDFA62"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Er hat den Teufel in sich!</w:t>
      </w:r>
    </w:p>
    <w:p w14:paraId="627B3261" w14:textId="77777777" w:rsidR="00DB7BB7" w:rsidRDefault="00DB7BB7" w:rsidP="00DB7BB7">
      <w:pPr>
        <w:pStyle w:val="StandardWeb"/>
      </w:pPr>
      <w:r>
        <w:rPr>
          <w:rStyle w:val="Fett"/>
          <w:rFonts w:eastAsiaTheme="majorEastAsia"/>
        </w:rPr>
        <w:t>Adolph.</w:t>
      </w:r>
      <w:r>
        <w:t xml:space="preserve"> Herr, Ihr sollt mich nicht richten; der Herr Christus wird mein Richter </w:t>
      </w:r>
      <w:proofErr w:type="spellStart"/>
      <w:r>
        <w:t>seyn</w:t>
      </w:r>
      <w:proofErr w:type="spellEnd"/>
      <w:r>
        <w:t>!</w:t>
      </w:r>
    </w:p>
    <w:p w14:paraId="2B489698"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Ich richte Euch nicht.</w:t>
      </w:r>
    </w:p>
    <w:p w14:paraId="1AC6198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(Ketzermeister von Seiten des Bischofs zu </w:t>
      </w:r>
      <w:proofErr w:type="spellStart"/>
      <w:r>
        <w:t>Cöln</w:t>
      </w:r>
      <w:proofErr w:type="spellEnd"/>
      <w:r>
        <w:t xml:space="preserve">. Päpstlicher Ketzermeister über Mainz, Trier, </w:t>
      </w:r>
      <w:proofErr w:type="spellStart"/>
      <w:r>
        <w:t>Cöln</w:t>
      </w:r>
      <w:proofErr w:type="spellEnd"/>
      <w:r>
        <w:t xml:space="preserve"> war </w:t>
      </w:r>
      <w:r>
        <w:rPr>
          <w:rStyle w:val="Fett"/>
          <w:rFonts w:eastAsiaTheme="majorEastAsia"/>
        </w:rPr>
        <w:t xml:space="preserve">Conrad </w:t>
      </w:r>
      <w:proofErr w:type="spellStart"/>
      <w:r>
        <w:rPr>
          <w:rStyle w:val="Fett"/>
          <w:rFonts w:eastAsiaTheme="majorEastAsia"/>
        </w:rPr>
        <w:t>Köllin</w:t>
      </w:r>
      <w:proofErr w:type="spellEnd"/>
      <w:r>
        <w:t xml:space="preserve"> aus Ulm, ein Prediger-Mönch. </w:t>
      </w:r>
      <w:proofErr w:type="spellStart"/>
      <w:r>
        <w:rPr>
          <w:rStyle w:val="Fett"/>
          <w:rFonts w:eastAsiaTheme="majorEastAsia"/>
        </w:rPr>
        <w:t>Warhaffte</w:t>
      </w:r>
      <w:proofErr w:type="spellEnd"/>
      <w:r>
        <w:rPr>
          <w:rStyle w:val="Fett"/>
          <w:rFonts w:eastAsiaTheme="majorEastAsia"/>
        </w:rPr>
        <w:t xml:space="preserve"> </w:t>
      </w:r>
      <w:proofErr w:type="spellStart"/>
      <w:r>
        <w:rPr>
          <w:rStyle w:val="Fett"/>
          <w:rFonts w:eastAsiaTheme="majorEastAsia"/>
        </w:rPr>
        <w:t>Historia</w:t>
      </w:r>
      <w:proofErr w:type="spellEnd"/>
      <w:r>
        <w:t xml:space="preserve"> S. 42.) Ihr </w:t>
      </w:r>
      <w:proofErr w:type="spellStart"/>
      <w:r>
        <w:t>seyd</w:t>
      </w:r>
      <w:proofErr w:type="spellEnd"/>
      <w:r>
        <w:t xml:space="preserve"> der Ketzerei halben berüchtigt, darum ist es nicht genug, daß Ihr euch mit den Glaubensartikeln verantwortet, sondern Ihr müßt uns Rede geben auf das, was wir Euch fragen werden.</w:t>
      </w:r>
    </w:p>
    <w:p w14:paraId="3CCD9DB1" w14:textId="77777777" w:rsidR="00DB7BB7" w:rsidRDefault="00DB7BB7" w:rsidP="00DB7BB7">
      <w:pPr>
        <w:pStyle w:val="StandardWeb"/>
      </w:pPr>
      <w:r>
        <w:rPr>
          <w:rStyle w:val="Fett"/>
          <w:rFonts w:eastAsiaTheme="majorEastAsia"/>
        </w:rPr>
        <w:t>Adolph.</w:t>
      </w:r>
      <w:r>
        <w:t xml:space="preserve"> Der Ketzerei berüchtigt </w:t>
      </w:r>
      <w:proofErr w:type="spellStart"/>
      <w:r>
        <w:t>sey</w:t>
      </w:r>
      <w:proofErr w:type="spellEnd"/>
      <w:r>
        <w:t xml:space="preserve"> ich, sagt ihr? Aber das Gerücht erzählt sowohl Lügen als Wahrheit; darum ist es, den Rechten gemäß, nöthig, erst zu beweisen, was das Gerücht sagt.</w:t>
      </w:r>
    </w:p>
    <w:p w14:paraId="372766B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Es ist alles bewiesen.</w:t>
      </w:r>
    </w:p>
    <w:p w14:paraId="7D9D5FE3" w14:textId="77777777" w:rsidR="00DB7BB7" w:rsidRDefault="00DB7BB7" w:rsidP="00DB7BB7">
      <w:pPr>
        <w:pStyle w:val="StandardWeb"/>
      </w:pPr>
      <w:r>
        <w:rPr>
          <w:rStyle w:val="Fett"/>
          <w:rFonts w:eastAsiaTheme="majorEastAsia"/>
        </w:rPr>
        <w:t>Adolph.</w:t>
      </w:r>
      <w:r>
        <w:t xml:space="preserve"> Ich aber weiß von keinen Beweisen. Man müßte sie in meiner Gegenwart geben, daß ich im Stande wäre, mich vor meinen lieben Herren vom Rathe dagegen zu verantworten.</w:t>
      </w:r>
    </w:p>
    <w:p w14:paraId="197471A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Herr Fiskal, Ihr klaget ja diesen Mann eines solchen Gerüchts halben an, und Euch ist es genugsam bewußt, daß das Gerücht Wahrheit ist.</w:t>
      </w:r>
    </w:p>
    <w:p w14:paraId="233862E4" w14:textId="77777777" w:rsidR="00DB7BB7" w:rsidRDefault="00DB7BB7" w:rsidP="00DB7BB7">
      <w:pPr>
        <w:pStyle w:val="StandardWeb"/>
      </w:pPr>
      <w:r>
        <w:rPr>
          <w:rStyle w:val="Fett"/>
          <w:rFonts w:eastAsiaTheme="majorEastAsia"/>
        </w:rPr>
        <w:t>Fiskal Trip.</w:t>
      </w:r>
      <w:r>
        <w:t xml:space="preserve"> Ja, Herr, das ist es!</w:t>
      </w:r>
    </w:p>
    <w:p w14:paraId="4536952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Recht!</w:t>
      </w:r>
    </w:p>
    <w:p w14:paraId="5A04C837" w14:textId="77777777" w:rsidR="00DB7BB7" w:rsidRDefault="00DB7BB7" w:rsidP="00DB7BB7">
      <w:pPr>
        <w:pStyle w:val="StandardWeb"/>
      </w:pPr>
      <w:r>
        <w:rPr>
          <w:rStyle w:val="Fett"/>
          <w:rFonts w:eastAsiaTheme="majorEastAsia"/>
        </w:rPr>
        <w:t>Adolph.</w:t>
      </w:r>
      <w:r>
        <w:t xml:space="preserve"> Aber eben dieser Fiskal </w:t>
      </w:r>
      <w:r>
        <w:rPr>
          <w:rStyle w:val="Fett"/>
          <w:rFonts w:eastAsiaTheme="majorEastAsia"/>
        </w:rPr>
        <w:t>Trip</w:t>
      </w:r>
      <w:r>
        <w:t xml:space="preserve"> hat vor einem Jahre in seiner Klage wider mich in dieser Sache </w:t>
      </w:r>
      <w:proofErr w:type="spellStart"/>
      <w:r>
        <w:t>diee</w:t>
      </w:r>
      <w:proofErr w:type="spellEnd"/>
      <w:r>
        <w:t xml:space="preserve"> unverschämtesten Lügen vorgebracht; durch den Official sind sie an meinen gnädigen Herren Fürsten von Cleve gelangt und haben mich bei demselben so in Ungnade gesetzt, daß ich genug zu thun hatte, durch Herren und Freunde seine Gunst und mein Recht zu erhalten. Was kann also der Fiskal mich eines Gerüchts halben anklagen, das er selbst mit unverschämter Lüge ersonnen hat?</w:t>
      </w:r>
    </w:p>
    <w:p w14:paraId="0481D80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Nun, Adolph, der erste Artikel ist also, ob Ihr auch glaubet, daß der Papst ein Haupt der Kirche ist?</w:t>
      </w:r>
    </w:p>
    <w:p w14:paraId="04492331" w14:textId="77777777" w:rsidR="00DB7BB7" w:rsidRDefault="00DB7BB7" w:rsidP="00DB7BB7">
      <w:pPr>
        <w:pStyle w:val="StandardWeb"/>
      </w:pPr>
      <w:r>
        <w:rPr>
          <w:rStyle w:val="Fett"/>
          <w:rFonts w:eastAsiaTheme="majorEastAsia"/>
        </w:rPr>
        <w:t>Adolph.</w:t>
      </w:r>
      <w:r>
        <w:t xml:space="preserve"> Als ich noch hier in </w:t>
      </w:r>
      <w:proofErr w:type="spellStart"/>
      <w:r>
        <w:t>Cöln</w:t>
      </w:r>
      <w:proofErr w:type="spellEnd"/>
      <w:r>
        <w:t xml:space="preserve"> </w:t>
      </w:r>
      <w:proofErr w:type="spellStart"/>
      <w:r>
        <w:t>studirte</w:t>
      </w:r>
      <w:proofErr w:type="spellEnd"/>
      <w:r>
        <w:t xml:space="preserve">, und uns Magister Roster (Dies war eben der jetzt gegenwärtige Magister Roster </w:t>
      </w:r>
      <w:r>
        <w:rPr>
          <w:rStyle w:val="Fett"/>
          <w:rFonts w:eastAsiaTheme="majorEastAsia"/>
        </w:rPr>
        <w:t xml:space="preserve">Johann von </w:t>
      </w:r>
      <w:proofErr w:type="spellStart"/>
      <w:r>
        <w:rPr>
          <w:rStyle w:val="Fett"/>
          <w:rFonts w:eastAsiaTheme="majorEastAsia"/>
        </w:rPr>
        <w:t>Venradt</w:t>
      </w:r>
      <w:proofErr w:type="spellEnd"/>
      <w:r>
        <w:t xml:space="preserve">. Denn unter ihm hatte Clarenbach zu </w:t>
      </w:r>
      <w:proofErr w:type="spellStart"/>
      <w:r>
        <w:t>Cöln</w:t>
      </w:r>
      <w:proofErr w:type="spellEnd"/>
      <w:r>
        <w:t xml:space="preserve"> </w:t>
      </w:r>
      <w:proofErr w:type="spellStart"/>
      <w:r>
        <w:t>studirt</w:t>
      </w:r>
      <w:proofErr w:type="spellEnd"/>
      <w:r>
        <w:t xml:space="preserve">. Auch der Ketzermeister </w:t>
      </w: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war hier sein Lehrer gewesen. </w:t>
      </w:r>
      <w:r>
        <w:rPr>
          <w:rStyle w:val="Fett"/>
          <w:rFonts w:eastAsiaTheme="majorEastAsia"/>
        </w:rPr>
        <w:t>Milde</w:t>
      </w:r>
      <w:r>
        <w:t xml:space="preserve"> S. 8 f.) am grünen Donnerstag Abend </w:t>
      </w:r>
      <w:proofErr w:type="spellStart"/>
      <w:r>
        <w:t>Collation</w:t>
      </w:r>
      <w:proofErr w:type="spellEnd"/>
      <w:r>
        <w:t xml:space="preserve"> auf der Börse gab, ermahnte er uns, nicht viel </w:t>
      </w:r>
      <w:proofErr w:type="spellStart"/>
      <w:r>
        <w:t>Disputirens</w:t>
      </w:r>
      <w:proofErr w:type="spellEnd"/>
      <w:r>
        <w:t xml:space="preserve"> zu machen, wenn wir wegen unseres Glaubens versucht, und gefragt würden: „was glaubest du?“ sondern wir sollten es machen, wie ein in Todesnöthen Daliegender, der auf die Frage: „was glaubest du?“ antworte: „was die heilige Kirche glaubt.“ – „Was glaubt die heilige Kirche?“ – „Was ich glaube.“ Da ich denn nun jetzt auch wegen des Glaubens versucht und gefragt werde, so sage ich nach der Anweisung meines Lehrers auch: ich glaube, was die heilige allgemeine Kirche glaubt; diese glaubt aber </w:t>
      </w:r>
      <w:r>
        <w:rPr>
          <w:rStyle w:val="Fett"/>
          <w:rFonts w:eastAsiaTheme="majorEastAsia"/>
        </w:rPr>
        <w:t>nichts anderes</w:t>
      </w:r>
      <w:r>
        <w:t xml:space="preserve"> als was die Glaubensartikel besagen, also glaube ich auch </w:t>
      </w:r>
      <w:r>
        <w:rPr>
          <w:rStyle w:val="Fett"/>
          <w:rFonts w:eastAsiaTheme="majorEastAsia"/>
        </w:rPr>
        <w:t>nichts anderes</w:t>
      </w:r>
      <w:r>
        <w:t>.</w:t>
      </w:r>
    </w:p>
    <w:p w14:paraId="04D7CD7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Das ist auf unsere Frage nicht geantwortet! (Es war aber allerdings darauf geantwortet.) Ich frage, ob der Papst ein Haupt der heiligen Kirche </w:t>
      </w:r>
      <w:proofErr w:type="spellStart"/>
      <w:r>
        <w:t>sey</w:t>
      </w:r>
      <w:proofErr w:type="spellEnd"/>
      <w:r>
        <w:t>, und Ihr das glaubet?</w:t>
      </w:r>
    </w:p>
    <w:p w14:paraId="65F13C31" w14:textId="77777777" w:rsidR="00DB7BB7" w:rsidRDefault="00DB7BB7" w:rsidP="00DB7BB7">
      <w:pPr>
        <w:pStyle w:val="StandardWeb"/>
      </w:pPr>
      <w:r>
        <w:rPr>
          <w:rStyle w:val="Fett"/>
          <w:rFonts w:eastAsiaTheme="majorEastAsia"/>
        </w:rPr>
        <w:t>Adolph.</w:t>
      </w:r>
      <w:r>
        <w:t xml:space="preserve"> Anders als ich gethan, kann ich hierüber nicht also gleich Antwort geben. Ich habe über die Sache nicht eben </w:t>
      </w:r>
      <w:proofErr w:type="spellStart"/>
      <w:r>
        <w:t>studirt</w:t>
      </w:r>
      <w:proofErr w:type="spellEnd"/>
      <w:r>
        <w:t xml:space="preserve"> und Bücher nachgelesen, daß ich gleich das Rechte bei der Hand hätte, was auf Eure Frage zu sagen ist. (Daß Clarenbach mit dieser Antwort ausweichen wollte, ist bei dem derben Bescheide, den er gleich hierauf übe den Papst als Haupt der Kirche </w:t>
      </w:r>
      <w:proofErr w:type="spellStart"/>
      <w:r>
        <w:t>giebt</w:t>
      </w:r>
      <w:proofErr w:type="spellEnd"/>
      <w:r>
        <w:t xml:space="preserve">, nicht denkbar. Um nachzuweisen, mit welchem Unrecht sich der Papst zum Haupte der Kirche gemacht hätte, bedurfte er Bedenkzeit und gewiß auch der Hülfe von Büchern, da die Kirchengeschichte nicht das Fach war, das er </w:t>
      </w:r>
      <w:proofErr w:type="spellStart"/>
      <w:r>
        <w:t>studiret</w:t>
      </w:r>
      <w:proofErr w:type="spellEnd"/>
      <w:r>
        <w:t xml:space="preserve"> hatte.) Ihr aber habt euch lange besonnen und </w:t>
      </w:r>
      <w:proofErr w:type="spellStart"/>
      <w:r>
        <w:t>wißt’s</w:t>
      </w:r>
      <w:proofErr w:type="spellEnd"/>
      <w:r>
        <w:t xml:space="preserve"> aus Büchern, was Ihr mir vorlegen wollt. (Im Original heißt es: „auf welche (Frage) Eure Würden sich so lang </w:t>
      </w:r>
      <w:proofErr w:type="spellStart"/>
      <w:r>
        <w:t>besunnen</w:t>
      </w:r>
      <w:proofErr w:type="spellEnd"/>
      <w:r>
        <w:t xml:space="preserve">, wie </w:t>
      </w:r>
      <w:proofErr w:type="spellStart"/>
      <w:r>
        <w:t>sir</w:t>
      </w:r>
      <w:proofErr w:type="spellEnd"/>
      <w:r>
        <w:t xml:space="preserve"> mir </w:t>
      </w:r>
      <w:proofErr w:type="spellStart"/>
      <w:r>
        <w:t>fur</w:t>
      </w:r>
      <w:proofErr w:type="spellEnd"/>
      <w:r>
        <w:t xml:space="preserve"> wollten stellen, </w:t>
      </w:r>
      <w:r>
        <w:rPr>
          <w:rStyle w:val="Fett"/>
          <w:rFonts w:eastAsiaTheme="majorEastAsia"/>
        </w:rPr>
        <w:t>dazu in Schriften verfaßt</w:t>
      </w:r>
      <w:r>
        <w:t>.)</w:t>
      </w:r>
    </w:p>
    <w:p w14:paraId="729F2353"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Herr Notar, (</w:t>
      </w:r>
      <w:r>
        <w:rPr>
          <w:rStyle w:val="Fett"/>
          <w:rFonts w:eastAsiaTheme="majorEastAsia"/>
        </w:rPr>
        <w:t xml:space="preserve">Herrmann </w:t>
      </w:r>
      <w:proofErr w:type="spellStart"/>
      <w:r>
        <w:rPr>
          <w:rStyle w:val="Fett"/>
          <w:rFonts w:eastAsiaTheme="majorEastAsia"/>
        </w:rPr>
        <w:t>Broil</w:t>
      </w:r>
      <w:proofErr w:type="spellEnd"/>
      <w:r>
        <w:t xml:space="preserve"> (</w:t>
      </w:r>
      <w:proofErr w:type="spellStart"/>
      <w:r>
        <w:rPr>
          <w:rStyle w:val="Fett"/>
          <w:rFonts w:eastAsiaTheme="majorEastAsia"/>
        </w:rPr>
        <w:t>Warhaffte</w:t>
      </w:r>
      <w:proofErr w:type="spellEnd"/>
      <w:r>
        <w:rPr>
          <w:rStyle w:val="Fett"/>
          <w:rFonts w:eastAsiaTheme="majorEastAsia"/>
        </w:rPr>
        <w:t xml:space="preserve"> Gesch.</w:t>
      </w:r>
      <w:r>
        <w:t xml:space="preserve"> S. 95. Er war Notar des hohen Gerichts und ist nicht zu verwechseln mit dem Notar des Raths von </w:t>
      </w:r>
      <w:proofErr w:type="spellStart"/>
      <w:r>
        <w:t>Cöln</w:t>
      </w:r>
      <w:proofErr w:type="spellEnd"/>
      <w:r>
        <w:t xml:space="preserve">, </w:t>
      </w:r>
      <w:r>
        <w:rPr>
          <w:rStyle w:val="Fett"/>
          <w:rFonts w:eastAsiaTheme="majorEastAsia"/>
        </w:rPr>
        <w:t>Nicol. von Dülmen</w:t>
      </w:r>
      <w:r>
        <w:t xml:space="preserve">. (S. 42.)) schreibt: er hat nicht antworten wollen! – Und Ihr, ehrsame Herren, wisset, daß treffliche Junkherren aus dem Clever Lande, die Adolph auch wohl kennen wird, mir geschrieben haben, daß </w:t>
      </w:r>
      <w:r>
        <w:rPr>
          <w:rStyle w:val="Fett"/>
          <w:rFonts w:eastAsiaTheme="majorEastAsia"/>
        </w:rPr>
        <w:t>Johann</w:t>
      </w:r>
      <w:r>
        <w:t xml:space="preserve"> (D.i. </w:t>
      </w:r>
      <w:r>
        <w:rPr>
          <w:rStyle w:val="Fett"/>
          <w:rFonts w:eastAsiaTheme="majorEastAsia"/>
        </w:rPr>
        <w:t xml:space="preserve">Johann </w:t>
      </w:r>
      <w:proofErr w:type="spellStart"/>
      <w:r>
        <w:rPr>
          <w:rStyle w:val="Fett"/>
          <w:rFonts w:eastAsiaTheme="majorEastAsia"/>
        </w:rPr>
        <w:t>Klopreis</w:t>
      </w:r>
      <w:proofErr w:type="spellEnd"/>
      <w:r>
        <w:t xml:space="preserve">) und er dort Viele geärgert und auf öffentlicher Straße gesagt: alle Dinge </w:t>
      </w:r>
      <w:proofErr w:type="spellStart"/>
      <w:r>
        <w:t>seyen</w:t>
      </w:r>
      <w:proofErr w:type="spellEnd"/>
      <w:r>
        <w:t xml:space="preserve"> schlecht. Adolph habe sich hier und da auf die Gassen gestellt und ganzen Rotten gepredigt.</w:t>
      </w:r>
    </w:p>
    <w:p w14:paraId="5E1B2D33" w14:textId="77777777" w:rsidR="00DB7BB7" w:rsidRDefault="00DB7BB7" w:rsidP="00DB7BB7">
      <w:pPr>
        <w:pStyle w:val="StandardWeb"/>
      </w:pPr>
      <w:r>
        <w:rPr>
          <w:rStyle w:val="Fett"/>
          <w:rFonts w:eastAsiaTheme="majorEastAsia"/>
        </w:rPr>
        <w:t>Adolph.</w:t>
      </w:r>
      <w:r>
        <w:t xml:space="preserve"> Mit Verlaub, Magister Roster, das ist nicht wahr!</w:t>
      </w:r>
    </w:p>
    <w:p w14:paraId="53A1D5B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Und wäre solcher Unfug, schreiben die Junkherren weiter, nicht bei Zeiten gestraft worden, so würden noch viel mehr Leute geärgert worden </w:t>
      </w:r>
      <w:proofErr w:type="spellStart"/>
      <w:r>
        <w:t>seyn</w:t>
      </w:r>
      <w:proofErr w:type="spellEnd"/>
      <w:r>
        <w:t xml:space="preserve">. Ich habe die Briefe da bei mir. Doch ich hätte davon geschwiegen, wenn Adolph sich willig gegeben hätte zu antworten. Ich frage Euch aber noch ein Mal, Adolph, ob Ihr glaubet, daß der Papst ein Haupt der Kirche </w:t>
      </w:r>
      <w:proofErr w:type="spellStart"/>
      <w:r>
        <w:t>sey</w:t>
      </w:r>
      <w:proofErr w:type="spellEnd"/>
      <w:r>
        <w:t>?</w:t>
      </w:r>
    </w:p>
    <w:p w14:paraId="0290C5AB" w14:textId="77777777" w:rsidR="00DB7BB7" w:rsidRDefault="00DB7BB7" w:rsidP="00DB7BB7">
      <w:pPr>
        <w:pStyle w:val="StandardWeb"/>
      </w:pPr>
      <w:r>
        <w:rPr>
          <w:rStyle w:val="Fett"/>
          <w:rFonts w:eastAsiaTheme="majorEastAsia"/>
        </w:rPr>
        <w:t>Adolph.</w:t>
      </w:r>
      <w:r>
        <w:t xml:space="preserve"> Nein, denn ich glaube, daß Christus ein Haupt der heiligen Kirche ist; wäre nun der Papst auch ein solches Haupt, so wäre die Kirche ein Monstrum mit zwei Köpfen.</w:t>
      </w:r>
    </w:p>
    <w:p w14:paraId="06FBF216" w14:textId="77777777" w:rsidR="00DB7BB7" w:rsidRDefault="00DB7BB7" w:rsidP="00DB7BB7">
      <w:pPr>
        <w:pStyle w:val="StandardWeb"/>
      </w:pPr>
      <w:r>
        <w:rPr>
          <w:rStyle w:val="Fett"/>
          <w:rFonts w:eastAsiaTheme="majorEastAsia"/>
        </w:rPr>
        <w:t xml:space="preserve">Joseph von </w:t>
      </w:r>
      <w:proofErr w:type="spellStart"/>
      <w:r>
        <w:rPr>
          <w:rStyle w:val="Fett"/>
          <w:rFonts w:eastAsiaTheme="majorEastAsia"/>
        </w:rPr>
        <w:t>Venradt</w:t>
      </w:r>
      <w:proofErr w:type="spellEnd"/>
      <w:r>
        <w:rPr>
          <w:rStyle w:val="Fett"/>
          <w:rFonts w:eastAsiaTheme="majorEastAsia"/>
        </w:rPr>
        <w:t>.</w:t>
      </w:r>
      <w:r>
        <w:t xml:space="preserve"> Hilf Gott, was saget Ihr? Ich wollte so etwas nicht für diese Kammer voll Gulden gesagt haben!</w:t>
      </w:r>
    </w:p>
    <w:p w14:paraId="0A82FBFB"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Glaubet Ihr denn nicht, daß man dem Papste und den Bischöfen gehorsam </w:t>
      </w:r>
      <w:proofErr w:type="spellStart"/>
      <w:r>
        <w:t>seyn</w:t>
      </w:r>
      <w:proofErr w:type="spellEnd"/>
      <w:r>
        <w:t xml:space="preserve"> solle?</w:t>
      </w:r>
    </w:p>
    <w:p w14:paraId="5E098950" w14:textId="77777777" w:rsidR="00DB7BB7" w:rsidRDefault="00DB7BB7" w:rsidP="00DB7BB7">
      <w:pPr>
        <w:pStyle w:val="StandardWeb"/>
      </w:pPr>
      <w:r>
        <w:rPr>
          <w:rStyle w:val="Fett"/>
          <w:rFonts w:eastAsiaTheme="majorEastAsia"/>
        </w:rPr>
        <w:t>Adolph.</w:t>
      </w:r>
      <w:r>
        <w:t xml:space="preserve"> Ja, wenn sie Gottes Wort predigen und gebieten, so soll man ihnen so gehorsam </w:t>
      </w:r>
      <w:proofErr w:type="spellStart"/>
      <w:r>
        <w:t>seyn</w:t>
      </w:r>
      <w:proofErr w:type="spellEnd"/>
      <w:r>
        <w:t>, wie Christo selbst; wann sie das aber nicht thun, soll man ihnen nicht gehorchen.</w:t>
      </w:r>
    </w:p>
    <w:p w14:paraId="2EE5BB6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Spricth</w:t>
      </w:r>
      <w:proofErr w:type="spellEnd"/>
      <w:r>
        <w:t xml:space="preserve"> doch St. Petrus, </w:t>
      </w:r>
      <w:proofErr w:type="spellStart"/>
      <w:r>
        <w:t>seyd</w:t>
      </w:r>
      <w:proofErr w:type="spellEnd"/>
      <w:r>
        <w:t xml:space="preserve"> gehorsam euerm Herrn mit aller Furcht, auch den ungeschlachten.</w:t>
      </w:r>
    </w:p>
    <w:p w14:paraId="3E531C3C" w14:textId="77777777" w:rsidR="00DB7BB7" w:rsidRDefault="00DB7BB7" w:rsidP="00DB7BB7">
      <w:pPr>
        <w:pStyle w:val="StandardWeb"/>
      </w:pPr>
      <w:r>
        <w:rPr>
          <w:rStyle w:val="Fett"/>
          <w:rFonts w:eastAsiaTheme="majorEastAsia"/>
        </w:rPr>
        <w:t>Adolph.</w:t>
      </w:r>
      <w:r>
        <w:t xml:space="preserve"> Das sagt St. Peter zu Hausknechten, die unterthan </w:t>
      </w:r>
      <w:proofErr w:type="spellStart"/>
      <w:r>
        <w:t>seyn</w:t>
      </w:r>
      <w:proofErr w:type="spellEnd"/>
      <w:r>
        <w:t xml:space="preserve"> sollen ihren leiblichen Herren. (1. Petr. 2, V. 18.) Er sagt also nichts von Päpsten und </w:t>
      </w:r>
      <w:proofErr w:type="spellStart"/>
      <w:r>
        <w:t>Bischpfen</w:t>
      </w:r>
      <w:proofErr w:type="spellEnd"/>
      <w:r>
        <w:t xml:space="preserve">; das aber lehret er kurz vorher, daß man der weltlichen Gewalt gehorsam und unterwürfig </w:t>
      </w:r>
      <w:proofErr w:type="spellStart"/>
      <w:r>
        <w:t>seyn</w:t>
      </w:r>
      <w:proofErr w:type="spellEnd"/>
      <w:r>
        <w:t xml:space="preserve"> solle.</w:t>
      </w:r>
    </w:p>
    <w:p w14:paraId="156EFE0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Wenn aber Kayser und weltliche Obrigkeiten wider das Wort Gottes sind, soll man ihnen dann auch gehorchen?</w:t>
      </w:r>
    </w:p>
    <w:p w14:paraId="5E13BF96" w14:textId="77777777" w:rsidR="00DB7BB7" w:rsidRDefault="00DB7BB7" w:rsidP="00DB7BB7">
      <w:pPr>
        <w:pStyle w:val="StandardWeb"/>
      </w:pPr>
      <w:r>
        <w:rPr>
          <w:rStyle w:val="Fett"/>
          <w:rFonts w:eastAsiaTheme="majorEastAsia"/>
        </w:rPr>
        <w:t>Adolph.</w:t>
      </w:r>
      <w:r>
        <w:t xml:space="preserve"> Nein, denn man muß Gott mehr gehorchen, als den Menschen. (Apostelg. 5.)</w:t>
      </w:r>
    </w:p>
    <w:p w14:paraId="36A9B90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Sehet, so allgemach möcht’ es besser werden. (Man sieht aber nicht, was nun schon gewonnen war. </w:t>
      </w:r>
      <w:proofErr w:type="spellStart"/>
      <w:r>
        <w:t>Uebrigens</w:t>
      </w:r>
      <w:proofErr w:type="spellEnd"/>
      <w:r>
        <w:t xml:space="preserve"> bemerke man in dem jetzt Folgenden die schlauen </w:t>
      </w:r>
      <w:proofErr w:type="spellStart"/>
      <w:r>
        <w:t>Uebergänge</w:t>
      </w:r>
      <w:proofErr w:type="spellEnd"/>
      <w:r>
        <w:t xml:space="preserve"> von dieser Frage zu andern: „Darf man der Obrigkeit gehorchen, wenn sie wider Gottes Wort etwas befiehlt?“ – „Darf man einen Eid schwören?“ – „Darfst </w:t>
      </w:r>
      <w:r>
        <w:rPr>
          <w:rStyle w:val="Fett"/>
          <w:rFonts w:eastAsiaTheme="majorEastAsia"/>
        </w:rPr>
        <w:t>du</w:t>
      </w:r>
      <w:r>
        <w:t xml:space="preserve"> einen Eid schwären?“ – Sagte Adolph unbedingt, man darf gar keinen Eid schwören, so sprach er gegen die Gesetze der weltlichen Obrigkeit. Sagte er aber unbedingt, ja man darf schwören, so mußte auch er den Eid leisten, den man jetzt von ihm wollte.) Nun will ich Euch noch ein anderes fragen, Adolph; glaubet Ihr, daß man einen Eid schwören darf um der Wahrheit willen?</w:t>
      </w:r>
    </w:p>
    <w:p w14:paraId="282D2694" w14:textId="77777777" w:rsidR="00DB7BB7" w:rsidRDefault="00DB7BB7" w:rsidP="00DB7BB7">
      <w:pPr>
        <w:pStyle w:val="StandardWeb"/>
      </w:pPr>
      <w:r>
        <w:rPr>
          <w:rStyle w:val="Fett"/>
          <w:rFonts w:eastAsiaTheme="majorEastAsia"/>
        </w:rPr>
        <w:t>Adolph.</w:t>
      </w:r>
      <w:r>
        <w:t xml:space="preserve"> Der Herr Christus lehret, daß wir allerdinge nicht schwören sollen, sondern „unsere Rede soll </w:t>
      </w:r>
      <w:proofErr w:type="spellStart"/>
      <w:r>
        <w:t>seyn</w:t>
      </w:r>
      <w:proofErr w:type="spellEnd"/>
      <w:r>
        <w:t>, Ja, Ja, Nein, Nein, was darüber ist, ist vom Bösen.“</w:t>
      </w:r>
    </w:p>
    <w:p w14:paraId="672DC31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Soll man denn in keinem Falle einen Eid schwören?</w:t>
      </w:r>
    </w:p>
    <w:p w14:paraId="61A26CEC" w14:textId="77777777" w:rsidR="00DB7BB7" w:rsidRDefault="00DB7BB7" w:rsidP="00DB7BB7">
      <w:pPr>
        <w:pStyle w:val="StandardWeb"/>
      </w:pPr>
      <w:r>
        <w:rPr>
          <w:rStyle w:val="Fett"/>
          <w:rFonts w:eastAsiaTheme="majorEastAsia"/>
        </w:rPr>
        <w:t>Adolph.</w:t>
      </w:r>
      <w:r>
        <w:t xml:space="preserve"> Ja, wenn er der Ehre Gottes und der Liebe des Nächsten wegen nothwendig ist.</w:t>
      </w:r>
    </w:p>
    <w:p w14:paraId="2F39879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Glaubet Ihr denn auch wohl, daß Ihr einen Eid schwören dürft um der Wahrheit willen?</w:t>
      </w:r>
    </w:p>
    <w:p w14:paraId="4D131D8B" w14:textId="77777777" w:rsidR="00DB7BB7" w:rsidRDefault="00DB7BB7" w:rsidP="00DB7BB7">
      <w:pPr>
        <w:pStyle w:val="StandardWeb"/>
      </w:pPr>
      <w:r>
        <w:rPr>
          <w:rStyle w:val="Fett"/>
          <w:rFonts w:eastAsiaTheme="majorEastAsia"/>
        </w:rPr>
        <w:t>Adolph.</w:t>
      </w:r>
      <w:r>
        <w:t xml:space="preserve"> Würdiger Herr, darauf zu antworten, bin ich nicht sogleich gefaßt, und begehre, daß mir Zeit gelassen werde, darüber nachzudenken. (Denn er mußte sich fragen: warum will man gerade wissen, ob </w:t>
      </w:r>
      <w:r>
        <w:rPr>
          <w:rStyle w:val="Fett"/>
          <w:rFonts w:eastAsiaTheme="majorEastAsia"/>
        </w:rPr>
        <w:t>ich</w:t>
      </w:r>
      <w:r>
        <w:t xml:space="preserve"> wohl glaube, daß </w:t>
      </w:r>
      <w:r>
        <w:rPr>
          <w:rStyle w:val="Fett"/>
          <w:rFonts w:eastAsiaTheme="majorEastAsia"/>
        </w:rPr>
        <w:t>ich</w:t>
      </w:r>
      <w:r>
        <w:t xml:space="preserve"> einen Eid schwören könne?)</w:t>
      </w:r>
    </w:p>
    <w:p w14:paraId="7161431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 xml:space="preserve"> und die </w:t>
      </w:r>
      <w:proofErr w:type="spellStart"/>
      <w:r>
        <w:rPr>
          <w:rStyle w:val="Fett"/>
          <w:rFonts w:eastAsiaTheme="majorEastAsia"/>
        </w:rPr>
        <w:t>Uebrigen</w:t>
      </w:r>
      <w:proofErr w:type="spellEnd"/>
      <w:r>
        <w:rPr>
          <w:rStyle w:val="Fett"/>
          <w:rFonts w:eastAsiaTheme="majorEastAsia"/>
        </w:rPr>
        <w:t>.</w:t>
      </w:r>
      <w:r>
        <w:t xml:space="preserve"> Wie, darauf solltet Ihr nicht antworten können? Ein Kind müßte die Antwort auf unsere Frage wissen!</w:t>
      </w:r>
    </w:p>
    <w:p w14:paraId="3B57FB9C" w14:textId="77777777" w:rsidR="00DB7BB7" w:rsidRDefault="00DB7BB7" w:rsidP="00DB7BB7">
      <w:pPr>
        <w:pStyle w:val="StandardWeb"/>
      </w:pPr>
      <w:r>
        <w:rPr>
          <w:rStyle w:val="Fett"/>
          <w:rFonts w:eastAsiaTheme="majorEastAsia"/>
        </w:rPr>
        <w:t>Adolph.</w:t>
      </w:r>
      <w:r>
        <w:t xml:space="preserve"> Eurer Würden dünkt freilich diese Antwort leicht, weil Ihr so lange darüber nachgedacht habt; ich armer Tropf aber komme aus der Kinderschule und vom Schulstaube weg, wie sollt’ ich sogleich auf Fragen Bescheid geben können, die mir nie vorgekommen sind? Da ich zu </w:t>
      </w:r>
      <w:proofErr w:type="spellStart"/>
      <w:r>
        <w:t>Cöln</w:t>
      </w:r>
      <w:proofErr w:type="spellEnd"/>
      <w:r>
        <w:t xml:space="preserve"> Magister werden wollte, </w:t>
      </w:r>
      <w:proofErr w:type="spellStart"/>
      <w:r>
        <w:t>studirte</w:t>
      </w:r>
      <w:proofErr w:type="spellEnd"/>
      <w:r>
        <w:t xml:space="preserve"> ich ganze drei Jahre über den Fragen, die ich in der </w:t>
      </w:r>
      <w:r>
        <w:rPr>
          <w:rStyle w:val="Fett"/>
          <w:rFonts w:eastAsiaTheme="majorEastAsia"/>
        </w:rPr>
        <w:t>rothen Kammer</w:t>
      </w:r>
      <w:r>
        <w:t xml:space="preserve"> beantworten sollte, und ging das letzte halbe Jahr mit meinen </w:t>
      </w:r>
      <w:proofErr w:type="spellStart"/>
      <w:r>
        <w:t>Cameraden</w:t>
      </w:r>
      <w:proofErr w:type="spellEnd"/>
      <w:r>
        <w:t xml:space="preserve"> ad </w:t>
      </w:r>
      <w:proofErr w:type="spellStart"/>
      <w:r>
        <w:t>reparationes</w:t>
      </w:r>
      <w:proofErr w:type="spellEnd"/>
      <w:r>
        <w:t xml:space="preserve">, daß ich die Fragen recht in den Kopf fassen und in </w:t>
      </w:r>
      <w:proofErr w:type="spellStart"/>
      <w:r>
        <w:t>rother</w:t>
      </w:r>
      <w:proofErr w:type="spellEnd"/>
      <w:r>
        <w:t xml:space="preserve"> Kammer gut darauf antworten möchte. Wie sollt’ ich Euch denn nun unvorbereitet auf eine Frage antworten können, über die ich nie nachgedacht habe?</w:t>
      </w:r>
    </w:p>
    <w:p w14:paraId="395C6E4F"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Da sitzt der Bube und lacht unser!</w:t>
      </w:r>
    </w:p>
    <w:p w14:paraId="2A008FFD" w14:textId="77777777" w:rsidR="00DB7BB7" w:rsidRDefault="00DB7BB7" w:rsidP="00DB7BB7">
      <w:pPr>
        <w:pStyle w:val="StandardWeb"/>
      </w:pPr>
      <w:r>
        <w:rPr>
          <w:rStyle w:val="Fett"/>
          <w:rFonts w:eastAsiaTheme="majorEastAsia"/>
        </w:rPr>
        <w:t>Adolph.</w:t>
      </w:r>
      <w:r>
        <w:t xml:space="preserve"> Herr, ich bin kein Bube, und habe auch nicht gelacht.</w:t>
      </w:r>
    </w:p>
    <w:p w14:paraId="72A094BB"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w:t>
      </w:r>
      <w:proofErr w:type="spellStart"/>
      <w:r>
        <w:t>Reparationes</w:t>
      </w:r>
      <w:proofErr w:type="spellEnd"/>
      <w:r>
        <w:t xml:space="preserve">, </w:t>
      </w:r>
      <w:proofErr w:type="spellStart"/>
      <w:r>
        <w:t>reparationes</w:t>
      </w:r>
      <w:proofErr w:type="spellEnd"/>
      <w:r>
        <w:t xml:space="preserve">! Wäret Ihr bei den </w:t>
      </w:r>
      <w:proofErr w:type="spellStart"/>
      <w:r>
        <w:t>reparationibus</w:t>
      </w:r>
      <w:proofErr w:type="spellEnd"/>
      <w:r>
        <w:t xml:space="preserve"> geblieben, so wär’s viel besser gewesen!</w:t>
      </w:r>
    </w:p>
    <w:p w14:paraId="1576B024" w14:textId="77777777" w:rsidR="00DB7BB7" w:rsidRDefault="00DB7BB7" w:rsidP="00DB7BB7">
      <w:pPr>
        <w:pStyle w:val="StandardWeb"/>
      </w:pPr>
      <w:r>
        <w:rPr>
          <w:rStyle w:val="Fett"/>
          <w:rFonts w:eastAsiaTheme="majorEastAsia"/>
        </w:rPr>
        <w:t>Adolph.</w:t>
      </w:r>
      <w:r>
        <w:t xml:space="preserve"> So begehre ich denn also, daß mir erlaubt werde, über diese Frage nachzudenken.</w:t>
      </w:r>
    </w:p>
    <w:p w14:paraId="054FFF4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 dem Official und den </w:t>
      </w:r>
      <w:proofErr w:type="spellStart"/>
      <w:r>
        <w:t>Uebrigen</w:t>
      </w:r>
      <w:proofErr w:type="spellEnd"/>
      <w:r>
        <w:t>.) Meine Herren, darüber müssen wir uns berathen.</w:t>
      </w:r>
    </w:p>
    <w:p w14:paraId="6900914B" w14:textId="77777777" w:rsidR="00DB7BB7" w:rsidRDefault="00DB7BB7" w:rsidP="00DB7BB7">
      <w:pPr>
        <w:pStyle w:val="StandardWeb"/>
      </w:pPr>
      <w:r>
        <w:t xml:space="preserve">Sie beriethen sich eine Zeitlang, kamen dann wieder, und </w:t>
      </w: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sprrach</w:t>
      </w:r>
      <w:proofErr w:type="spellEnd"/>
      <w:r>
        <w:t>: Adolph, wir haben uns berathen, und weil Ihr denn so hart auf Bedenkzeit bestehet, so wollen wir sie Euch bewilligen, wiewohl wir es nicht schuldig sind. Dagegen wollen wir aber von Euch einen Eid, daß Ihr über die Artikel, die wir Euch vorlegen, nach der Wahrheit schriftliche Erklärung geben wollet.</w:t>
      </w:r>
    </w:p>
    <w:p w14:paraId="55D2CFEC" w14:textId="77777777" w:rsidR="00DB7BB7" w:rsidRDefault="00DB7BB7" w:rsidP="00DB7BB7">
      <w:pPr>
        <w:pStyle w:val="StandardWeb"/>
      </w:pPr>
      <w:r>
        <w:rPr>
          <w:rStyle w:val="Fett"/>
          <w:rFonts w:eastAsiaTheme="majorEastAsia"/>
        </w:rPr>
        <w:t>Adolph.</w:t>
      </w:r>
      <w:r>
        <w:t xml:space="preserve"> Die Wahrheit will ich Euch schreiben, aber auf mein Ja und mein Nein, drüber darf ich nicht thun.</w:t>
      </w:r>
    </w:p>
    <w:p w14:paraId="137F7D3C"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Ihr habt mir doch selbst gesagt, man könne wohl schwören, wenn es der Ehre Gottes und der Liebe des Nächsten wegen nothwendig </w:t>
      </w:r>
      <w:proofErr w:type="spellStart"/>
      <w:r>
        <w:t>sey</w:t>
      </w:r>
      <w:proofErr w:type="spellEnd"/>
      <w:r>
        <w:t xml:space="preserve">. Nun </w:t>
      </w:r>
      <w:proofErr w:type="spellStart"/>
      <w:r>
        <w:t>seyd</w:t>
      </w:r>
      <w:proofErr w:type="spellEnd"/>
      <w:r>
        <w:t xml:space="preserve"> Ihr aber übel berüchtigt, und bessert es den Nächsten nicht, wenn dies böse Gerücht durch Euren Eid niedergeschlagen wird?</w:t>
      </w:r>
    </w:p>
    <w:p w14:paraId="1CF41AE0" w14:textId="77777777" w:rsidR="00DB7BB7" w:rsidRDefault="00DB7BB7" w:rsidP="00DB7BB7">
      <w:pPr>
        <w:pStyle w:val="StandardWeb"/>
      </w:pPr>
      <w:r>
        <w:rPr>
          <w:rStyle w:val="Fett"/>
          <w:rFonts w:eastAsiaTheme="majorEastAsia"/>
        </w:rPr>
        <w:t>Adolph.</w:t>
      </w:r>
      <w:r>
        <w:t xml:space="preserve"> Ich habe aber vorhin gesagt, daß dies Gerücht Lüge, und das Gegentheil noch zu beweisen </w:t>
      </w:r>
      <w:proofErr w:type="spellStart"/>
      <w:r>
        <w:t>sey</w:t>
      </w:r>
      <w:proofErr w:type="spellEnd"/>
      <w:r>
        <w:t>.</w:t>
      </w:r>
    </w:p>
    <w:p w14:paraId="5BB7C01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Es ist bewiesen!</w:t>
      </w:r>
    </w:p>
    <w:p w14:paraId="33502AF6" w14:textId="77777777" w:rsidR="00DB7BB7" w:rsidRDefault="00DB7BB7" w:rsidP="00DB7BB7">
      <w:pPr>
        <w:pStyle w:val="StandardWeb"/>
      </w:pPr>
      <w:r>
        <w:rPr>
          <w:rStyle w:val="Fett"/>
          <w:rFonts w:eastAsiaTheme="majorEastAsia"/>
        </w:rPr>
        <w:t>Adolph.</w:t>
      </w:r>
      <w:r>
        <w:t xml:space="preserve"> Nein doch, es ist mir noch nicht bewiesen und meinem gnädigen Fürsten von Cleve auch nicht.</w:t>
      </w:r>
    </w:p>
    <w:p w14:paraId="258CF097" w14:textId="77777777" w:rsidR="00DB7BB7" w:rsidRDefault="00DB7BB7" w:rsidP="00DB7BB7">
      <w:pPr>
        <w:pStyle w:val="StandardWeb"/>
      </w:pPr>
      <w:r>
        <w:rPr>
          <w:rStyle w:val="Fett"/>
          <w:rFonts w:eastAsiaTheme="majorEastAsia"/>
        </w:rPr>
        <w:t>Großprediger Münch.</w:t>
      </w:r>
      <w:r>
        <w:t xml:space="preserve"> (</w:t>
      </w:r>
      <w:proofErr w:type="spellStart"/>
      <w:r>
        <w:t>Licentiat</w:t>
      </w:r>
      <w:proofErr w:type="spellEnd"/>
      <w:r>
        <w:t xml:space="preserve"> zu </w:t>
      </w:r>
      <w:proofErr w:type="spellStart"/>
      <w:r>
        <w:t>Cöln</w:t>
      </w:r>
      <w:proofErr w:type="spellEnd"/>
      <w:r>
        <w:t xml:space="preserve">, zu Paris Magister </w:t>
      </w:r>
      <w:proofErr w:type="spellStart"/>
      <w:r>
        <w:t>Noster</w:t>
      </w:r>
      <w:proofErr w:type="spellEnd"/>
      <w:r>
        <w:t xml:space="preserve"> geworden. </w:t>
      </w:r>
      <w:proofErr w:type="spellStart"/>
      <w:r>
        <w:rPr>
          <w:rStyle w:val="Fett"/>
          <w:rFonts w:eastAsiaTheme="majorEastAsia"/>
        </w:rPr>
        <w:t>Warhaffte</w:t>
      </w:r>
      <w:proofErr w:type="spellEnd"/>
      <w:r>
        <w:rPr>
          <w:rStyle w:val="Fett"/>
          <w:rFonts w:eastAsiaTheme="majorEastAsia"/>
        </w:rPr>
        <w:t xml:space="preserve"> </w:t>
      </w:r>
      <w:proofErr w:type="spellStart"/>
      <w:r>
        <w:rPr>
          <w:rStyle w:val="Fett"/>
          <w:rFonts w:eastAsiaTheme="majorEastAsia"/>
        </w:rPr>
        <w:t>Historia</w:t>
      </w:r>
      <w:proofErr w:type="spellEnd"/>
      <w:r>
        <w:t xml:space="preserve"> S. 42.) Aber die Liebe strecket sich doch auch zu sich selbst.</w:t>
      </w:r>
    </w:p>
    <w:p w14:paraId="2AF6A6CD" w14:textId="77777777" w:rsidR="00DB7BB7" w:rsidRDefault="00DB7BB7" w:rsidP="00DB7BB7">
      <w:pPr>
        <w:pStyle w:val="StandardWeb"/>
      </w:pPr>
      <w:r>
        <w:rPr>
          <w:rStyle w:val="Fett"/>
          <w:rFonts w:eastAsiaTheme="majorEastAsia"/>
        </w:rPr>
        <w:t>Adolph.</w:t>
      </w:r>
      <w:r>
        <w:t xml:space="preserve"> Anders sagt St. Paul, die Liebe suchet nicht das ihre. 1. Cor. 13.</w:t>
      </w:r>
    </w:p>
    <w:p w14:paraId="5369C70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Nun hören wir öffentlich, daß Ihr irret. Sagt nicht der Herr Christus, habe deinen Nächsten lieb als dich selbst? Muß man sich also nicht selbst lieb haben?</w:t>
      </w:r>
    </w:p>
    <w:p w14:paraId="1C067A52" w14:textId="77777777" w:rsidR="00DB7BB7" w:rsidRDefault="00DB7BB7" w:rsidP="00DB7BB7">
      <w:pPr>
        <w:pStyle w:val="StandardWeb"/>
      </w:pPr>
      <w:r>
        <w:rPr>
          <w:rStyle w:val="Fett"/>
          <w:rFonts w:eastAsiaTheme="majorEastAsia"/>
        </w:rPr>
        <w:t>Adolph.</w:t>
      </w:r>
      <w:r>
        <w:t xml:space="preserve"> Der Herr Christus gebeut in diesem Spruche nicht, daß wir uns selbst lieben sollen, sondern unsern Nächsten. Weil wir uns aber selbst so überaus lieb haben, so will der Herr, daß die Liebe, die wir dem Nächsten schuldig sind, unserer falschen Selbstliebe gegen uns selbst an Stärke gleich </w:t>
      </w:r>
      <w:proofErr w:type="spellStart"/>
      <w:r>
        <w:t>seyn</w:t>
      </w:r>
      <w:proofErr w:type="spellEnd"/>
      <w:r>
        <w:t xml:space="preserve"> solle. Christus und Paulus also stimmen fein überein.</w:t>
      </w:r>
    </w:p>
    <w:p w14:paraId="3F8F5688"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Busco</w:t>
      </w:r>
      <w:proofErr w:type="spellEnd"/>
      <w:r>
        <w:rPr>
          <w:rStyle w:val="Fett"/>
          <w:rFonts w:eastAsiaTheme="majorEastAsia"/>
        </w:rPr>
        <w:t>.</w:t>
      </w:r>
      <w:r>
        <w:t xml:space="preserve"> (Magister </w:t>
      </w:r>
      <w:proofErr w:type="spellStart"/>
      <w:r>
        <w:t>Noster</w:t>
      </w:r>
      <w:proofErr w:type="spellEnd"/>
      <w:r>
        <w:t xml:space="preserve">, Canonicus zu St. Gereon und Pfarrer zu St. Paul a.a.O.) Aber wer es mit sich selbst nicht gut mein, wie kann der andern gut </w:t>
      </w:r>
      <w:proofErr w:type="spellStart"/>
      <w:r>
        <w:t>seyn</w:t>
      </w:r>
      <w:proofErr w:type="spellEnd"/>
      <w:r>
        <w:t>?</w:t>
      </w:r>
    </w:p>
    <w:p w14:paraId="78F788D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St. Petrus sagt, “</w:t>
      </w:r>
      <w:proofErr w:type="spellStart"/>
      <w:r>
        <w:t>seyd</w:t>
      </w:r>
      <w:proofErr w:type="spellEnd"/>
      <w:r>
        <w:t xml:space="preserve"> allezeit bereit zu antworten jedermann, von der Hoffnung, die in euch ist.” Darum wäret Ihr ja billig schuldig, auf die Euch vorgelegten Punkte willig zu antworten, ohne daß wir Euch Bedenkzeit dazu geben, wie wir </w:t>
      </w:r>
      <w:proofErr w:type="spellStart"/>
      <w:r>
        <w:t>daszu</w:t>
      </w:r>
      <w:proofErr w:type="spellEnd"/>
      <w:r>
        <w:t xml:space="preserve"> thun versprochen haben, wenn Ihr den Eid ablegt.</w:t>
      </w:r>
    </w:p>
    <w:p w14:paraId="4B491CA9" w14:textId="77777777" w:rsidR="00DB7BB7" w:rsidRDefault="00DB7BB7" w:rsidP="00DB7BB7">
      <w:pPr>
        <w:pStyle w:val="StandardWeb"/>
      </w:pPr>
      <w:r>
        <w:rPr>
          <w:rStyle w:val="Fett"/>
          <w:rFonts w:eastAsiaTheme="majorEastAsia"/>
        </w:rPr>
        <w:t>Adolph.</w:t>
      </w:r>
      <w:r>
        <w:t xml:space="preserve"> St. Petrus handelt aber von der Hoffnung, </w:t>
      </w:r>
      <w:r>
        <w:rPr>
          <w:rStyle w:val="Fett"/>
          <w:rFonts w:eastAsiaTheme="majorEastAsia"/>
        </w:rPr>
        <w:t>die in uns ist</w:t>
      </w:r>
      <w:r>
        <w:t xml:space="preserve">, und </w:t>
      </w:r>
      <w:proofErr w:type="spellStart"/>
      <w:r>
        <w:t>welcheHoffnung</w:t>
      </w:r>
      <w:proofErr w:type="spellEnd"/>
      <w:r>
        <w:t xml:space="preserve"> in </w:t>
      </w:r>
      <w:r>
        <w:rPr>
          <w:rStyle w:val="Fett"/>
          <w:rFonts w:eastAsiaTheme="majorEastAsia"/>
        </w:rPr>
        <w:t>mir</w:t>
      </w:r>
      <w:r>
        <w:t xml:space="preserve"> ist, darüber habe ich mit </w:t>
      </w:r>
      <w:proofErr w:type="spellStart"/>
      <w:r>
        <w:t>Hersagung</w:t>
      </w:r>
      <w:proofErr w:type="spellEnd"/>
      <w:r>
        <w:t xml:space="preserve"> der Glaubensartikel schon vorhin Antwort und </w:t>
      </w:r>
      <w:proofErr w:type="spellStart"/>
      <w:r>
        <w:t>Zeugniß</w:t>
      </w:r>
      <w:proofErr w:type="spellEnd"/>
      <w:r>
        <w:t xml:space="preserve"> gegeben.</w:t>
      </w:r>
    </w:p>
    <w:p w14:paraId="4EDD4BBF"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Busco</w:t>
      </w:r>
      <w:proofErr w:type="spellEnd"/>
      <w:r>
        <w:rPr>
          <w:rStyle w:val="Fett"/>
          <w:rFonts w:eastAsiaTheme="majorEastAsia"/>
        </w:rPr>
        <w:t>.</w:t>
      </w:r>
      <w:r>
        <w:t xml:space="preserve"> Aber man bekennet sich ja doch mit dem Munde zur Seligkeit.</w:t>
      </w:r>
    </w:p>
    <w:p w14:paraId="1AAFBBC0" w14:textId="77777777" w:rsidR="00DB7BB7" w:rsidRDefault="00DB7BB7" w:rsidP="00DB7BB7">
      <w:pPr>
        <w:pStyle w:val="StandardWeb"/>
      </w:pPr>
      <w:r>
        <w:rPr>
          <w:rStyle w:val="Fett"/>
          <w:rFonts w:eastAsiaTheme="majorEastAsia"/>
        </w:rPr>
        <w:t>Adolph.</w:t>
      </w:r>
      <w:r>
        <w:t xml:space="preserve"> wohl, mit dem Munde bekenne ich ja aber auch, daß Christus der Herr ist.</w:t>
      </w:r>
    </w:p>
    <w:p w14:paraId="62C274A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Noch einmal, Adolph, wollt Ihr uns den Eid ablegen, so wollen wir Euch Eurem Begehren gemäß gestatten, mit Vorbedacht Eure Erklärung über die Artikel zu schreiben.</w:t>
      </w:r>
    </w:p>
    <w:p w14:paraId="59027546" w14:textId="77777777" w:rsidR="00DB7BB7" w:rsidRDefault="00DB7BB7" w:rsidP="00DB7BB7">
      <w:pPr>
        <w:pStyle w:val="StandardWeb"/>
      </w:pPr>
      <w:r>
        <w:rPr>
          <w:rStyle w:val="Fett"/>
          <w:rFonts w:eastAsiaTheme="majorEastAsia"/>
        </w:rPr>
        <w:t>Adolph.</w:t>
      </w:r>
      <w:r>
        <w:t xml:space="preserve"> Man gebe mir die Artikel, so will ich darüber die Wahrheit schreiben, mit der Gnade Gottes und </w:t>
      </w:r>
      <w:proofErr w:type="spellStart"/>
      <w:r>
        <w:t>einfältiglich</w:t>
      </w:r>
      <w:proofErr w:type="spellEnd"/>
      <w:r>
        <w:t>, mit Ja, Ja, Nein, Nein, wie mir der Herr Christus befohlen hat.</w:t>
      </w:r>
    </w:p>
    <w:p w14:paraId="4E59DE43"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Wollt Ihr also den Eid nicht ablegen?</w:t>
      </w:r>
    </w:p>
    <w:p w14:paraId="68B09664" w14:textId="77777777" w:rsidR="00DB7BB7" w:rsidRDefault="00DB7BB7" w:rsidP="00DB7BB7">
      <w:pPr>
        <w:pStyle w:val="StandardWeb"/>
      </w:pPr>
      <w:r>
        <w:rPr>
          <w:rStyle w:val="Fett"/>
          <w:rFonts w:eastAsiaTheme="majorEastAsia"/>
        </w:rPr>
        <w:t>Adolph.</w:t>
      </w:r>
      <w:r>
        <w:t xml:space="preserve"> Nein, denn das hat mir der Herr Christus verboten.</w:t>
      </w:r>
    </w:p>
    <w:p w14:paraId="5986634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Höret, er sagt, daß die Bürger keinen Eid leisten dürfen!</w:t>
      </w:r>
    </w:p>
    <w:p w14:paraId="139C6D2C" w14:textId="77777777" w:rsidR="00DB7BB7" w:rsidRDefault="00DB7BB7" w:rsidP="00DB7BB7">
      <w:pPr>
        <w:pStyle w:val="StandardWeb"/>
      </w:pPr>
      <w:r>
        <w:rPr>
          <w:rStyle w:val="Fett"/>
          <w:rFonts w:eastAsiaTheme="majorEastAsia"/>
        </w:rPr>
        <w:t>Adolph.</w:t>
      </w:r>
      <w:r>
        <w:t xml:space="preserve"> Das sage ich nicht, und bitte, man wolle mir nicht Schuld geben, weiß ich nicht schuldig bin. Sagte ich vorhin nicht, wenn es der Ehre Gottes und der Liebe des Nächsten willen nöthig </w:t>
      </w:r>
      <w:proofErr w:type="spellStart"/>
      <w:r>
        <w:t>sey</w:t>
      </w:r>
      <w:proofErr w:type="spellEnd"/>
      <w:r>
        <w:t>, so möge man schwören?</w:t>
      </w:r>
    </w:p>
    <w:p w14:paraId="7314EF8C"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Ehrsame Herren vom Rathe, so </w:t>
      </w:r>
      <w:proofErr w:type="spellStart"/>
      <w:r>
        <w:t>seyd</w:t>
      </w:r>
      <w:proofErr w:type="spellEnd"/>
      <w:r>
        <w:t xml:space="preserve"> Ihr also Zeugen, daß wir ihm genug angeboten haben, er sich aber geweigert, den Eid zu thun, und der heiligen Kirche ungehorsam ist. Wollet also solches meinen Herren vom Rathe vortragen, darauf zu erkennen, was Recht ist. Will er durchaus nicht schwören, so müssen wir ein anderes mit ihm vornehmen.</w:t>
      </w:r>
    </w:p>
    <w:p w14:paraId="0536C167" w14:textId="77777777" w:rsidR="00DB7BB7" w:rsidRDefault="00DB7BB7" w:rsidP="00DB7BB7">
      <w:pPr>
        <w:pStyle w:val="StandardWeb"/>
      </w:pPr>
      <w:r>
        <w:rPr>
          <w:rStyle w:val="Fett"/>
          <w:rFonts w:eastAsiaTheme="majorEastAsia"/>
        </w:rPr>
        <w:t>Adolph.</w:t>
      </w:r>
      <w:r>
        <w:t xml:space="preserve"> In Gottes Namen; was Gott will, das muß geschehen. – Aber, Herr Notar, </w:t>
      </w:r>
      <w:proofErr w:type="spellStart"/>
      <w:r>
        <w:t>vergeßt</w:t>
      </w:r>
      <w:proofErr w:type="spellEnd"/>
      <w:r>
        <w:t xml:space="preserve"> nicht, das mit anzumerken, und mir für mich und meine freunde dann das Instrument darüber auszufertigen, (Wohl bedächtig erfüllte der Notar diese Notar-Pflicht nicht, wie weiter unten vorkommt.) daß mir die Geistlichen verweigert haben, was Gang und Weg Rechtens ist, und nicht gethan, was der Herr selbst will, wenn er sagt: „Habe ich übel geredet, </w:t>
      </w:r>
      <w:r>
        <w:rPr>
          <w:rStyle w:val="Fett"/>
          <w:rFonts w:eastAsiaTheme="majorEastAsia"/>
        </w:rPr>
        <w:t>so beweise es</w:t>
      </w:r>
      <w:r>
        <w:t xml:space="preserve">. Denn auch ich sage: habe ich übel oder unchristlich gehandelt, </w:t>
      </w:r>
      <w:r>
        <w:rPr>
          <w:rStyle w:val="Fett"/>
          <w:rFonts w:eastAsiaTheme="majorEastAsia"/>
        </w:rPr>
        <w:t>so beweiset mir es</w:t>
      </w:r>
      <w:r>
        <w:t xml:space="preserve">. Und wie der Herr weiter spricht: „habe ich aber wohl geredet, warum </w:t>
      </w:r>
      <w:proofErr w:type="spellStart"/>
      <w:r>
        <w:t>schlägest</w:t>
      </w:r>
      <w:proofErr w:type="spellEnd"/>
      <w:r>
        <w:t xml:space="preserve"> du mich?“ so sage auch ich weiter: habe ich aber wohl gehandelt, warum haltet Ihr mich denn in der </w:t>
      </w:r>
      <w:proofErr w:type="spellStart"/>
      <w:r>
        <w:t>Gefängniß</w:t>
      </w:r>
      <w:proofErr w:type="spellEnd"/>
      <w:r>
        <w:t>? Auch Paulo ist, wie gesagt, dieser Weg Rechtens und noch dazu von einer heidnischen Obrigkeit zugestanden worden.</w:t>
      </w:r>
    </w:p>
    <w:p w14:paraId="20A6437E" w14:textId="77777777" w:rsidR="00DB7BB7" w:rsidRDefault="00DB7BB7" w:rsidP="00DB7BB7">
      <w:pPr>
        <w:pStyle w:val="StandardWeb"/>
      </w:pPr>
      <w:r>
        <w:t xml:space="preserve">Jetzt standen Alle auf. </w:t>
      </w:r>
      <w:r>
        <w:rPr>
          <w:rStyle w:val="Fett"/>
          <w:rFonts w:eastAsiaTheme="majorEastAsia"/>
        </w:rPr>
        <w:t xml:space="preserve">Johann von </w:t>
      </w:r>
      <w:proofErr w:type="spellStart"/>
      <w:r>
        <w:rPr>
          <w:rStyle w:val="Fett"/>
          <w:rFonts w:eastAsiaTheme="majorEastAsia"/>
        </w:rPr>
        <w:t>Busco</w:t>
      </w:r>
      <w:proofErr w:type="spellEnd"/>
      <w:r>
        <w:t xml:space="preserve"> aber trat zu dem Verhörten und sprach: Adolph, laßt Euch unterrichten, jeder ist in seiner eignen Sache blind, darum folgt und thut den Eid!</w:t>
      </w:r>
    </w:p>
    <w:p w14:paraId="2577FFA8" w14:textId="77777777" w:rsidR="00DB7BB7" w:rsidRDefault="00DB7BB7" w:rsidP="00DB7BB7">
      <w:pPr>
        <w:pStyle w:val="StandardWeb"/>
      </w:pPr>
      <w:r>
        <w:rPr>
          <w:rStyle w:val="Fett"/>
          <w:rFonts w:eastAsiaTheme="majorEastAsia"/>
        </w:rPr>
        <w:t>Adolph.</w:t>
      </w:r>
      <w:r>
        <w:t xml:space="preserve"> Ich handle hier, wie mir der Herr Christus befohlen hat. Damit bin ich mit Ihm und Er ist mit mir.</w:t>
      </w:r>
    </w:p>
    <w:p w14:paraId="0797A36E" w14:textId="77777777" w:rsidR="00DB7BB7" w:rsidRDefault="00DB7BB7" w:rsidP="00DB7BB7">
      <w:pPr>
        <w:pStyle w:val="StandardWeb"/>
      </w:pPr>
      <w:r>
        <w:rPr>
          <w:rStyle w:val="Fett"/>
          <w:rFonts w:eastAsiaTheme="majorEastAsia"/>
        </w:rPr>
        <w:t>Notar.</w:t>
      </w:r>
      <w:r>
        <w:t xml:space="preserve"> Ja, dürft Ihr sagen, daß Christus mit Euch </w:t>
      </w:r>
      <w:proofErr w:type="spellStart"/>
      <w:r>
        <w:t>sey</w:t>
      </w:r>
      <w:proofErr w:type="spellEnd"/>
      <w:r>
        <w:t>?</w:t>
      </w:r>
    </w:p>
    <w:p w14:paraId="5F656CCE" w14:textId="77777777" w:rsidR="00DB7BB7" w:rsidRDefault="00DB7BB7" w:rsidP="00DB7BB7">
      <w:pPr>
        <w:pStyle w:val="StandardWeb"/>
      </w:pPr>
      <w:r>
        <w:rPr>
          <w:rStyle w:val="Fett"/>
          <w:rFonts w:eastAsiaTheme="majorEastAsia"/>
        </w:rPr>
        <w:t>Adolph.</w:t>
      </w:r>
      <w:r>
        <w:t xml:space="preserve"> Wohl darf ich das, denn davon habe ich ja den Namen Christ, </w:t>
      </w:r>
      <w:proofErr w:type="spellStart"/>
      <w:r>
        <w:t>un</w:t>
      </w:r>
      <w:proofErr w:type="spellEnd"/>
      <w:r>
        <w:t xml:space="preserve"> wer Christi Geist nicht hat, der ist nicht sein.</w:t>
      </w:r>
    </w:p>
    <w:p w14:paraId="510BFD5E" w14:textId="77777777" w:rsidR="00DB7BB7" w:rsidRDefault="00DB7BB7" w:rsidP="00DB7BB7">
      <w:pPr>
        <w:pStyle w:val="StandardWeb"/>
      </w:pPr>
      <w:r>
        <w:t xml:space="preserve">Hiermit ließen die Herren vom Rathe Adolph noch trinken, und dann ins </w:t>
      </w:r>
      <w:proofErr w:type="spellStart"/>
      <w:r>
        <w:t>Gefängniß</w:t>
      </w:r>
      <w:proofErr w:type="spellEnd"/>
      <w:r>
        <w:t xml:space="preserve"> zurückführen.</w:t>
      </w:r>
    </w:p>
    <w:p w14:paraId="5403D384" w14:textId="77777777" w:rsidR="00DB7BB7" w:rsidRDefault="00DB7BB7" w:rsidP="00DB7BB7">
      <w:pPr>
        <w:pStyle w:val="berschrift2"/>
      </w:pPr>
      <w:r>
        <w:t>Drittes Verhör.</w:t>
      </w:r>
    </w:p>
    <w:p w14:paraId="31D65D06" w14:textId="77777777" w:rsidR="00DB7BB7" w:rsidRDefault="00DB7BB7" w:rsidP="00DB7BB7">
      <w:pPr>
        <w:pStyle w:val="StandardWeb"/>
      </w:pPr>
      <w:r>
        <w:t xml:space="preserve">Vier Wochen darauf, am Dienstage vor </w:t>
      </w:r>
      <w:proofErr w:type="spellStart"/>
      <w:r>
        <w:t>Himmelfarth</w:t>
      </w:r>
      <w:proofErr w:type="spellEnd"/>
      <w:r>
        <w:t xml:space="preserve">, kamen die Herren vom Rathe nebst den Ketzermeistern und übrigen Geistlichen wieder auf den </w:t>
      </w:r>
      <w:proofErr w:type="spellStart"/>
      <w:r>
        <w:rPr>
          <w:rStyle w:val="Fett"/>
          <w:rFonts w:eastAsiaTheme="majorEastAsia"/>
        </w:rPr>
        <w:t>Franckenthurm</w:t>
      </w:r>
      <w:proofErr w:type="spellEnd"/>
      <w:r>
        <w:t xml:space="preserve"> und ließen Adolph vor sich kommen. Der </w:t>
      </w:r>
      <w:proofErr w:type="spellStart"/>
      <w:r>
        <w:t>Thurmmeister</w:t>
      </w:r>
      <w:proofErr w:type="spellEnd"/>
      <w:r>
        <w:t xml:space="preserve"> einer redete ihn an: Adolph, hier sind nun diese würdigen Herren wieder, zu hören, </w:t>
      </w:r>
      <w:proofErr w:type="spellStart"/>
      <w:r>
        <w:t>weß</w:t>
      </w:r>
      <w:proofErr w:type="spellEnd"/>
      <w:r>
        <w:t xml:space="preserve"> Ihr Euch besonnen habt, ob Ihr den Eid leisten wollet, oder nicht?</w:t>
      </w:r>
    </w:p>
    <w:p w14:paraId="07BB8281" w14:textId="77777777" w:rsidR="00DB7BB7" w:rsidRDefault="00DB7BB7" w:rsidP="00DB7BB7">
      <w:pPr>
        <w:pStyle w:val="StandardWeb"/>
      </w:pPr>
      <w:r>
        <w:rPr>
          <w:rStyle w:val="Fett"/>
          <w:rFonts w:eastAsiaTheme="majorEastAsia"/>
        </w:rPr>
        <w:t>Adolph.</w:t>
      </w:r>
      <w:r>
        <w:t xml:space="preserve"> Ehrsamen, weisen lieben </w:t>
      </w:r>
      <w:proofErr w:type="spellStart"/>
      <w:r>
        <w:t>herren</w:t>
      </w:r>
      <w:proofErr w:type="spellEnd"/>
      <w:r>
        <w:t xml:space="preserve">, ich habe Euch die Ursache gesagt, warum ich diesen Eid nicht thun darf, </w:t>
      </w:r>
      <w:proofErr w:type="spellStart"/>
      <w:r>
        <w:t>nemlich</w:t>
      </w:r>
      <w:proofErr w:type="spellEnd"/>
      <w:r>
        <w:t xml:space="preserve"> weil nach dem Worte des Herren Christus Matth. 5. alles Schwören verboten </w:t>
      </w:r>
      <w:proofErr w:type="spellStart"/>
      <w:r>
        <w:t>sey</w:t>
      </w:r>
      <w:proofErr w:type="spellEnd"/>
      <w:r>
        <w:t xml:space="preserve">, außer wenn’s die Ehre Gottes und die Liebe des Nächsten erfordern. Und wie ich von diesen weisen Herrn begehrte, mir zu beweisen, daß Gottes Ehre und die Liebe des Nächsten es </w:t>
      </w:r>
      <w:proofErr w:type="spellStart"/>
      <w:r>
        <w:t>seyen</w:t>
      </w:r>
      <w:proofErr w:type="spellEnd"/>
      <w:r>
        <w:t xml:space="preserve">, die in diesem Falle einen Eid von mir erheischen, haben sie mir geantwortet, daß die Liebe sich auch zu sich selbst strecke, da doch nach Paulus an die </w:t>
      </w:r>
      <w:proofErr w:type="spellStart"/>
      <w:r>
        <w:t>Corinther</w:t>
      </w:r>
      <w:proofErr w:type="spellEnd"/>
      <w:r>
        <w:t xml:space="preserve"> die Liebe nicht das ihre suchet, und derselbe Apostel an die Philipper schreibt: „ein jeder sehe nicht auf das seine, sondern auf das, was des andern ist.“ Wie wir denn in der Schrift schöne Exempel genug davon haben, daß einer nicht das seine gesucht hat, </w:t>
      </w:r>
      <w:proofErr w:type="spellStart"/>
      <w:r>
        <w:t>vornemlich</w:t>
      </w:r>
      <w:proofErr w:type="spellEnd"/>
      <w:r>
        <w:t xml:space="preserve"> an unsern Herrn selbst, der sich selbst nicht geliebt hat, sondern uns, desgleichen an Paulus, wenn er begehret, verbannet zu werden für seine Brüder, oder an </w:t>
      </w:r>
      <w:proofErr w:type="spellStart"/>
      <w:r>
        <w:t>Moseh</w:t>
      </w:r>
      <w:proofErr w:type="spellEnd"/>
      <w:r>
        <w:t xml:space="preserve">, als wünschte aus dem Buche der Lebendigen gestrichen zu </w:t>
      </w:r>
      <w:proofErr w:type="spellStart"/>
      <w:r>
        <w:t>seyn</w:t>
      </w:r>
      <w:proofErr w:type="spellEnd"/>
      <w:r>
        <w:t>.</w:t>
      </w:r>
    </w:p>
    <w:p w14:paraId="3F8A41B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Wir sind nicht gekommen, mit Euch zu </w:t>
      </w:r>
      <w:proofErr w:type="spellStart"/>
      <w:r>
        <w:t>disputiren</w:t>
      </w:r>
      <w:proofErr w:type="spellEnd"/>
      <w:r>
        <w:t xml:space="preserve">, Adolph, sondern weil Ihr der </w:t>
      </w:r>
      <w:proofErr w:type="spellStart"/>
      <w:r>
        <w:t>Ketzerey</w:t>
      </w:r>
      <w:proofErr w:type="spellEnd"/>
      <w:r>
        <w:t xml:space="preserve"> berüchtigt </w:t>
      </w:r>
      <w:proofErr w:type="spellStart"/>
      <w:r>
        <w:t>seyd</w:t>
      </w:r>
      <w:proofErr w:type="spellEnd"/>
      <w:r>
        <w:t xml:space="preserve">, Euch zu fragen, was Euer Glaube </w:t>
      </w:r>
      <w:proofErr w:type="spellStart"/>
      <w:r>
        <w:t>sey</w:t>
      </w:r>
      <w:proofErr w:type="spellEnd"/>
      <w:r>
        <w:t>?</w:t>
      </w:r>
    </w:p>
    <w:p w14:paraId="3608D650" w14:textId="77777777" w:rsidR="00DB7BB7" w:rsidRDefault="00DB7BB7" w:rsidP="00DB7BB7">
      <w:pPr>
        <w:pStyle w:val="StandardWeb"/>
      </w:pPr>
      <w:r>
        <w:rPr>
          <w:rStyle w:val="Fett"/>
          <w:rFonts w:eastAsiaTheme="majorEastAsia"/>
        </w:rPr>
        <w:t>Adolph.</w:t>
      </w:r>
      <w:r>
        <w:t xml:space="preserve"> Nun darauf habe ich ja mit den Glaubensartikeln geantwortet, </w:t>
      </w:r>
      <w:proofErr w:type="spellStart"/>
      <w:r>
        <w:t>nemlich</w:t>
      </w:r>
      <w:proofErr w:type="spellEnd"/>
      <w:r>
        <w:t>, daß ich glaube an Gott Vater, den allmächtigen Schöpfer Himmels und der Erde etc.</w:t>
      </w:r>
    </w:p>
    <w:p w14:paraId="0C128F10" w14:textId="77777777" w:rsidR="00DB7BB7" w:rsidRDefault="00DB7BB7" w:rsidP="00DB7BB7">
      <w:pPr>
        <w:pStyle w:val="StandardWeb"/>
      </w:pPr>
      <w:r>
        <w:t xml:space="preserve">Indem er nun von neuem das apostolische </w:t>
      </w:r>
      <w:proofErr w:type="spellStart"/>
      <w:r>
        <w:t>Bekenntniß</w:t>
      </w:r>
      <w:proofErr w:type="spellEnd"/>
      <w:r>
        <w:t xml:space="preserve"> wieder hersagen wollte und an die Worte kam: „ich glaube an den heiligen Geist, an eine heilige allgemeine Versammlung </w:t>
      </w:r>
      <w:proofErr w:type="spellStart"/>
      <w:r>
        <w:t>etc</w:t>
      </w:r>
      <w:proofErr w:type="spellEnd"/>
      <w:r>
        <w:t xml:space="preserve">,“ unterbrach ihn </w:t>
      </w:r>
      <w:r>
        <w:rPr>
          <w:rStyle w:val="Fett"/>
          <w:rFonts w:eastAsiaTheme="majorEastAsia"/>
        </w:rPr>
        <w:t xml:space="preserve">Johann von </w:t>
      </w:r>
      <w:proofErr w:type="spellStart"/>
      <w:r>
        <w:rPr>
          <w:rStyle w:val="Fett"/>
          <w:rFonts w:eastAsiaTheme="majorEastAsia"/>
        </w:rPr>
        <w:t>Venradt</w:t>
      </w:r>
      <w:proofErr w:type="spellEnd"/>
      <w:r>
        <w:t xml:space="preserve"> und sagte: seht, da haben wir ihn! Soll man nicht sagen: eine heilige christliche Kirche?</w:t>
      </w:r>
    </w:p>
    <w:p w14:paraId="3F06FDAD" w14:textId="77777777" w:rsidR="00DB7BB7" w:rsidRDefault="00DB7BB7" w:rsidP="00DB7BB7">
      <w:pPr>
        <w:pStyle w:val="StandardWeb"/>
      </w:pPr>
      <w:r>
        <w:rPr>
          <w:rStyle w:val="Fett"/>
          <w:rFonts w:eastAsiaTheme="majorEastAsia"/>
        </w:rPr>
        <w:t>Adolph.</w:t>
      </w:r>
      <w:r>
        <w:t xml:space="preserve"> Lieber Herr, rufet nicht zu laut, ehe ihr gewonnen habt! Die heilige allgemeine Versammlung ist die heilige christliche Kirche; denn Kirche (</w:t>
      </w:r>
      <w:proofErr w:type="spellStart"/>
      <w:r>
        <w:t>ecclesia</w:t>
      </w:r>
      <w:proofErr w:type="spellEnd"/>
      <w:r>
        <w:t>) heißt Versammlung.</w:t>
      </w:r>
    </w:p>
    <w:p w14:paraId="0A3EBDC7" w14:textId="77777777" w:rsidR="00DB7BB7" w:rsidRDefault="00DB7BB7" w:rsidP="00DB7BB7">
      <w:pPr>
        <w:pStyle w:val="StandardWeb"/>
      </w:pPr>
      <w:r>
        <w:rPr>
          <w:rStyle w:val="Fett"/>
          <w:rFonts w:eastAsiaTheme="majorEastAsia"/>
        </w:rPr>
        <w:t>Steinwich.</w:t>
      </w:r>
      <w:r>
        <w:t xml:space="preserve"> (Dieser ist in der </w:t>
      </w:r>
      <w:proofErr w:type="spellStart"/>
      <w:r>
        <w:rPr>
          <w:rStyle w:val="Fett"/>
          <w:rFonts w:eastAsiaTheme="majorEastAsia"/>
        </w:rPr>
        <w:t>Warh</w:t>
      </w:r>
      <w:proofErr w:type="spellEnd"/>
      <w:r>
        <w:rPr>
          <w:rStyle w:val="Fett"/>
          <w:rFonts w:eastAsiaTheme="majorEastAsia"/>
        </w:rPr>
        <w:t>. Hist.</w:t>
      </w:r>
      <w:r>
        <w:t xml:space="preserve"> S. 42 unter Clarenbachs Richtern nicht mit aufgeführt.) Aber es steht ja doch da </w:t>
      </w:r>
      <w:r>
        <w:rPr>
          <w:rStyle w:val="Fett"/>
          <w:rFonts w:eastAsiaTheme="majorEastAsia"/>
        </w:rPr>
        <w:t>katholische</w:t>
      </w:r>
      <w:r>
        <w:t xml:space="preserve"> Kirche, und Ihr sagt </w:t>
      </w:r>
      <w:r>
        <w:rPr>
          <w:rStyle w:val="Fett"/>
          <w:rFonts w:eastAsiaTheme="majorEastAsia"/>
        </w:rPr>
        <w:t>allgemeine</w:t>
      </w:r>
      <w:r>
        <w:t>?</w:t>
      </w:r>
    </w:p>
    <w:p w14:paraId="24032C4C" w14:textId="77777777" w:rsidR="00DB7BB7" w:rsidRDefault="00DB7BB7" w:rsidP="00DB7BB7">
      <w:pPr>
        <w:pStyle w:val="StandardWeb"/>
      </w:pPr>
      <w:r>
        <w:rPr>
          <w:rStyle w:val="Fett"/>
          <w:rFonts w:eastAsiaTheme="majorEastAsia"/>
        </w:rPr>
        <w:t>Adolph.</w:t>
      </w:r>
      <w:r>
        <w:t xml:space="preserve"> Wisset Ihr noch nicht, was </w:t>
      </w:r>
      <w:proofErr w:type="spellStart"/>
      <w:r>
        <w:t>catholicus</w:t>
      </w:r>
      <w:proofErr w:type="spellEnd"/>
      <w:r>
        <w:t xml:space="preserve"> heißt, könnt Ihr kein Griechisch? </w:t>
      </w:r>
      <w:proofErr w:type="spellStart"/>
      <w:r>
        <w:t>Catholicus</w:t>
      </w:r>
      <w:proofErr w:type="spellEnd"/>
      <w:r>
        <w:t xml:space="preserve"> heißt zu Latein universalis und zu Teutsch </w:t>
      </w:r>
      <w:r>
        <w:rPr>
          <w:rStyle w:val="Fett"/>
          <w:rFonts w:eastAsiaTheme="majorEastAsia"/>
        </w:rPr>
        <w:t>allgemein</w:t>
      </w:r>
      <w:r>
        <w:t>, oder was sich von einem zu allen und von allen zu einem erstrecket. Erzürnet Euch doch nicht so, liebe Herren, ich zürne auch nicht.</w:t>
      </w:r>
    </w:p>
    <w:p w14:paraId="28C73182"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Was heißt denn </w:t>
      </w:r>
      <w:proofErr w:type="spellStart"/>
      <w:r>
        <w:t>ecclesia</w:t>
      </w:r>
      <w:proofErr w:type="spellEnd"/>
      <w:r>
        <w:t>?</w:t>
      </w:r>
    </w:p>
    <w:p w14:paraId="7CC31028" w14:textId="77777777" w:rsidR="00DB7BB7" w:rsidRDefault="00DB7BB7" w:rsidP="00DB7BB7">
      <w:pPr>
        <w:pStyle w:val="StandardWeb"/>
      </w:pPr>
      <w:r>
        <w:rPr>
          <w:rStyle w:val="Fett"/>
          <w:rFonts w:eastAsiaTheme="majorEastAsia"/>
        </w:rPr>
        <w:t>Adolph.</w:t>
      </w:r>
      <w:r>
        <w:t xml:space="preserve"> Zu Latein </w:t>
      </w:r>
      <w:proofErr w:type="spellStart"/>
      <w:r>
        <w:t>congregatio</w:t>
      </w:r>
      <w:proofErr w:type="spellEnd"/>
      <w:r>
        <w:t>, zu Teutsch Versammlung oder Kirche.</w:t>
      </w:r>
    </w:p>
    <w:p w14:paraId="624FB6C1" w14:textId="77777777" w:rsidR="00DB7BB7" w:rsidRDefault="00DB7BB7" w:rsidP="00DB7BB7">
      <w:pPr>
        <w:pStyle w:val="StandardWeb"/>
      </w:pPr>
      <w:r>
        <w:t>Nun fuhr Adolph in dem Glaubensbekenntnisse fort: „Vergebung der Sünden, Auferstehung des Fleisches und ein ewiges Leben. Amen.“ Sehet würdige Herren, das ist mein Glaube!</w:t>
      </w:r>
    </w:p>
    <w:p w14:paraId="2722FD6E"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Das glauben die Juden auch.</w:t>
      </w:r>
    </w:p>
    <w:p w14:paraId="04612D58" w14:textId="77777777" w:rsidR="00DB7BB7" w:rsidRDefault="00DB7BB7" w:rsidP="00DB7BB7">
      <w:pPr>
        <w:pStyle w:val="StandardWeb"/>
      </w:pPr>
      <w:r>
        <w:rPr>
          <w:rStyle w:val="Fett"/>
          <w:rFonts w:eastAsiaTheme="majorEastAsia"/>
        </w:rPr>
        <w:t>Adolph.</w:t>
      </w:r>
      <w:r>
        <w:t xml:space="preserve"> Nicht doch, wie ich Euch schon letzthin gesagt habe. Die Juden glauben nicht an alle diese Artikeln, ich aber bin ein Christenmensch und glaube sie durch die Gnade Gottes, und davon sollt Ihr mich nicht abbringen, hättet Ihr auch alle Teufel zu Hülfe.</w:t>
      </w:r>
    </w:p>
    <w:p w14:paraId="1F154E48"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Busco</w:t>
      </w:r>
      <w:proofErr w:type="spellEnd"/>
      <w:r>
        <w:rPr>
          <w:rStyle w:val="Fett"/>
          <w:rFonts w:eastAsiaTheme="majorEastAsia"/>
        </w:rPr>
        <w:t>.</w:t>
      </w:r>
      <w:r>
        <w:t xml:space="preserve"> Man wird Euch hier andere Artikel vorhalten!</w:t>
      </w:r>
    </w:p>
    <w:p w14:paraId="0F68D44F" w14:textId="77777777" w:rsidR="00DB7BB7" w:rsidRDefault="00DB7BB7" w:rsidP="00DB7BB7">
      <w:pPr>
        <w:pStyle w:val="StandardWeb"/>
      </w:pPr>
      <w:r>
        <w:rPr>
          <w:rStyle w:val="Fett"/>
          <w:rFonts w:eastAsiaTheme="majorEastAsia"/>
        </w:rPr>
        <w:t>Adolph.</w:t>
      </w:r>
      <w:r>
        <w:t xml:space="preserve"> Ja, wollt Ihr neue Artikel des Glaubens machen? Wer hat Euch dazu Gewalt gegeben? Ich bleibe bei den alten, die mich meine Mutter gelehrt hat, und hätte ich nie einen Buchstaben gelernt, so müßte ich doch durch den Glauben, den diese Artikel in sich halten, selig werden; mit Gottes Gnade will ich dabei bleiben.</w:t>
      </w:r>
    </w:p>
    <w:p w14:paraId="43A59E5C"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Nun, so werdet Ihr zum Kayser gehen müssen!</w:t>
      </w:r>
    </w:p>
    <w:p w14:paraId="43B90A16" w14:textId="77777777" w:rsidR="00DB7BB7" w:rsidRDefault="00DB7BB7" w:rsidP="00DB7BB7">
      <w:pPr>
        <w:pStyle w:val="StandardWeb"/>
      </w:pPr>
      <w:r>
        <w:rPr>
          <w:rStyle w:val="Fett"/>
          <w:rFonts w:eastAsiaTheme="majorEastAsia"/>
        </w:rPr>
        <w:t>Adolph</w:t>
      </w:r>
      <w:r>
        <w:t xml:space="preserve"> Wohl, ist doch St. Paulus auch zum Kayser gegangen!</w:t>
      </w:r>
    </w:p>
    <w:p w14:paraId="2CC4BF97"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Busco</w:t>
      </w:r>
      <w:proofErr w:type="spellEnd"/>
      <w:r>
        <w:rPr>
          <w:rStyle w:val="Fett"/>
          <w:rFonts w:eastAsiaTheme="majorEastAsia"/>
        </w:rPr>
        <w:t>.</w:t>
      </w:r>
      <w:r>
        <w:t xml:space="preserve"> Ja, St. Paulus hatte einen andern Geist.</w:t>
      </w:r>
    </w:p>
    <w:p w14:paraId="12F6D648" w14:textId="77777777" w:rsidR="00DB7BB7" w:rsidRDefault="00DB7BB7" w:rsidP="00DB7BB7">
      <w:pPr>
        <w:pStyle w:val="StandardWeb"/>
      </w:pPr>
      <w:r>
        <w:rPr>
          <w:rStyle w:val="Fett"/>
          <w:rFonts w:eastAsiaTheme="majorEastAsia"/>
        </w:rPr>
        <w:t>Adolph.</w:t>
      </w:r>
      <w:r>
        <w:t xml:space="preserve"> Wir haben denselben Geist, den St. Paulus hatte, weil nicht mehr denn Ein Geist ist, und müssen uns für Christen bekennen, wenn wir gleich nicht so vollkommen sind, als St. Paulus gewesen.</w:t>
      </w:r>
    </w:p>
    <w:p w14:paraId="22873424"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Busco</w:t>
      </w:r>
      <w:proofErr w:type="spellEnd"/>
      <w:r>
        <w:rPr>
          <w:rStyle w:val="Fett"/>
          <w:rFonts w:eastAsiaTheme="majorEastAsia"/>
        </w:rPr>
        <w:t>.</w:t>
      </w:r>
      <w:r>
        <w:t xml:space="preserve"> Dürft Ihr Euch frech rühmen, ein Christ zu </w:t>
      </w:r>
      <w:proofErr w:type="spellStart"/>
      <w:r>
        <w:t>seyn</w:t>
      </w:r>
      <w:proofErr w:type="spellEnd"/>
      <w:r>
        <w:t>? Wir dürfen das nicht.</w:t>
      </w:r>
    </w:p>
    <w:p w14:paraId="37E81475" w14:textId="77777777" w:rsidR="00DB7BB7" w:rsidRDefault="00DB7BB7" w:rsidP="00DB7BB7">
      <w:pPr>
        <w:pStyle w:val="StandardWeb"/>
      </w:pPr>
      <w:r>
        <w:rPr>
          <w:rStyle w:val="Fett"/>
          <w:rFonts w:eastAsiaTheme="majorEastAsia"/>
        </w:rPr>
        <w:t>Adolph.</w:t>
      </w:r>
      <w:r>
        <w:t xml:space="preserve"> Wie, Ihr dürft Euch nicht rühmen, Christen zu </w:t>
      </w:r>
      <w:proofErr w:type="spellStart"/>
      <w:r>
        <w:t>seyn</w:t>
      </w:r>
      <w:proofErr w:type="spellEnd"/>
      <w:r>
        <w:t xml:space="preserve">? So habe ich es also nicht mit Christen zu thun, sondern mit </w:t>
      </w:r>
      <w:proofErr w:type="spellStart"/>
      <w:r>
        <w:t>Unchristen</w:t>
      </w:r>
      <w:proofErr w:type="spellEnd"/>
      <w:r>
        <w:t xml:space="preserve">. Ich sage aber nochmals, daß ich mir nicht bewußt bin, anders gehandelt zu haben als ein Christ. Habe ich aber anders gehandelt, und bezeuget also mein Leben, daß ich einen andern Glauben habe als ein rechter Christ, so beweise man es mir. Habe ich aber nicht so gehandelt, warum hält man mich denn in dieser </w:t>
      </w:r>
      <w:proofErr w:type="spellStart"/>
      <w:r>
        <w:t>Gefängniß</w:t>
      </w:r>
      <w:proofErr w:type="spellEnd"/>
      <w:r>
        <w:t>?</w:t>
      </w:r>
    </w:p>
    <w:p w14:paraId="5D659C0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Wir sind bereit Euch alles vorzuhalten, warum Ihr hier gefangen sitzt; erst aber müßt Ihr den Eid thun.</w:t>
      </w:r>
    </w:p>
    <w:p w14:paraId="1E1EA17D" w14:textId="77777777" w:rsidR="00DB7BB7" w:rsidRDefault="00DB7BB7" w:rsidP="00DB7BB7">
      <w:pPr>
        <w:pStyle w:val="StandardWeb"/>
      </w:pPr>
      <w:r>
        <w:rPr>
          <w:rStyle w:val="Fett"/>
          <w:rFonts w:eastAsiaTheme="majorEastAsia"/>
        </w:rPr>
        <w:t>Adolph.</w:t>
      </w:r>
      <w:r>
        <w:t xml:space="preserve"> Den darf ich aber nicht thun, weil es mir der Herr Christus verboten hat. Dazu wäre ja auch ein Eid, unter meinen Umständen gethan, wider alle Ordnung des Rechts und gegen alle Vernunft.</w:t>
      </w:r>
    </w:p>
    <w:p w14:paraId="18260B0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Nehmet nur einmal das </w:t>
      </w:r>
      <w:proofErr w:type="spellStart"/>
      <w:r>
        <w:t>Decretum</w:t>
      </w:r>
      <w:proofErr w:type="spellEnd"/>
      <w:r>
        <w:t xml:space="preserve"> und die </w:t>
      </w:r>
      <w:proofErr w:type="spellStart"/>
      <w:r>
        <w:t>Decretales</w:t>
      </w:r>
      <w:proofErr w:type="spellEnd"/>
      <w:r>
        <w:t xml:space="preserve"> </w:t>
      </w:r>
      <w:proofErr w:type="spellStart"/>
      <w:r>
        <w:t>Clementinas</w:t>
      </w:r>
      <w:proofErr w:type="spellEnd"/>
      <w:r>
        <w:t xml:space="preserve">, so werdet Ihr wohl finden, daß Ihr den Eid zu thun schuldig </w:t>
      </w:r>
      <w:proofErr w:type="spellStart"/>
      <w:r>
        <w:t>seyd</w:t>
      </w:r>
      <w:proofErr w:type="spellEnd"/>
      <w:r>
        <w:t>.</w:t>
      </w:r>
    </w:p>
    <w:p w14:paraId="0682FF57" w14:textId="77777777" w:rsidR="00DB7BB7" w:rsidRDefault="00DB7BB7" w:rsidP="00DB7BB7">
      <w:pPr>
        <w:pStyle w:val="StandardWeb"/>
      </w:pPr>
      <w:r>
        <w:rPr>
          <w:rStyle w:val="Fett"/>
          <w:rFonts w:eastAsiaTheme="majorEastAsia"/>
        </w:rPr>
        <w:t>Steinwich.</w:t>
      </w:r>
      <w:r>
        <w:t xml:space="preserve"> Und der Kayser hat es ja in seinem Codex de jure </w:t>
      </w:r>
      <w:proofErr w:type="spellStart"/>
      <w:r>
        <w:t>jurando</w:t>
      </w:r>
      <w:proofErr w:type="spellEnd"/>
      <w:r>
        <w:t xml:space="preserve">, daß Ihr in solchem Falle schwören müßt; wie könnt Ihr denn sagen, daß ein solcher Eid wider die Ordnung des Rechts </w:t>
      </w:r>
      <w:proofErr w:type="spellStart"/>
      <w:r>
        <w:t>sey</w:t>
      </w:r>
      <w:proofErr w:type="spellEnd"/>
      <w:r>
        <w:t>?</w:t>
      </w:r>
    </w:p>
    <w:p w14:paraId="6A8A6B9E" w14:textId="77777777" w:rsidR="00DB7BB7" w:rsidRDefault="00DB7BB7" w:rsidP="00DB7BB7">
      <w:pPr>
        <w:pStyle w:val="StandardWeb"/>
      </w:pPr>
      <w:r>
        <w:rPr>
          <w:rStyle w:val="Fett"/>
          <w:rFonts w:eastAsiaTheme="majorEastAsia"/>
        </w:rPr>
        <w:t>Adolph.</w:t>
      </w:r>
      <w:r>
        <w:t xml:space="preserve"> Würdige Herren, ich kann ein wenig </w:t>
      </w:r>
      <w:proofErr w:type="spellStart"/>
      <w:r>
        <w:t>Letein</w:t>
      </w:r>
      <w:proofErr w:type="spellEnd"/>
      <w:r>
        <w:t>, von Gottes Gnaden; ich bitte, legt mir das Buch her, daß ich darin nachsehe.</w:t>
      </w:r>
    </w:p>
    <w:p w14:paraId="5B4F8362" w14:textId="77777777" w:rsidR="00DB7BB7" w:rsidRDefault="00DB7BB7" w:rsidP="00DB7BB7">
      <w:pPr>
        <w:pStyle w:val="StandardWeb"/>
      </w:pPr>
      <w:r>
        <w:rPr>
          <w:rStyle w:val="Fett"/>
          <w:rFonts w:eastAsiaTheme="majorEastAsia"/>
        </w:rPr>
        <w:t>Steinwich.</w:t>
      </w:r>
      <w:r>
        <w:t xml:space="preserve"> Ich habe wohl eher einem Doctor des Wahren berichtet, kann ich’s Euch denn nicht?</w:t>
      </w:r>
    </w:p>
    <w:p w14:paraId="14703187" w14:textId="77777777" w:rsidR="00DB7BB7" w:rsidRDefault="00DB7BB7" w:rsidP="00DB7BB7">
      <w:pPr>
        <w:pStyle w:val="StandardWeb"/>
      </w:pPr>
      <w:r>
        <w:rPr>
          <w:rStyle w:val="Fett"/>
          <w:rFonts w:eastAsiaTheme="majorEastAsia"/>
        </w:rPr>
        <w:t>Adolph.</w:t>
      </w:r>
      <w:r>
        <w:t xml:space="preserve"> Daß Ihr das gethan habt, will ich nicht bestreiten; aber ich für meine Person kann Euch in diesem Falle nicht glauben. Denn Ihr habt mir hier neulich die heilige Schrift nach Euerm Wahn, nicht nach ihrem natürlichen Sinne erklärt, und erlaubt Ihr euch das bei dem Worte Gottes, wie viel mehr werdet Ihr’s bei einem menschlichen Gesetzbuche thun?</w:t>
      </w:r>
    </w:p>
    <w:p w14:paraId="2F28C33D" w14:textId="77777777" w:rsidR="00DB7BB7" w:rsidRDefault="00DB7BB7" w:rsidP="00DB7BB7">
      <w:pPr>
        <w:pStyle w:val="StandardWeb"/>
      </w:pPr>
      <w:r>
        <w:rPr>
          <w:rStyle w:val="Fett"/>
          <w:rFonts w:eastAsiaTheme="majorEastAsia"/>
        </w:rPr>
        <w:t>Steinwich.</w:t>
      </w:r>
      <w:r>
        <w:t xml:space="preserve"> Wie, das hätt’ ich gethan?</w:t>
      </w:r>
    </w:p>
    <w:p w14:paraId="49D6C1AB" w14:textId="77777777" w:rsidR="00DB7BB7" w:rsidRDefault="00DB7BB7" w:rsidP="00DB7BB7">
      <w:pPr>
        <w:pStyle w:val="StandardWeb"/>
      </w:pPr>
      <w:r>
        <w:rPr>
          <w:rStyle w:val="Fett"/>
          <w:rFonts w:eastAsiaTheme="majorEastAsia"/>
        </w:rPr>
        <w:t>Adolph.</w:t>
      </w:r>
      <w:r>
        <w:t xml:space="preserve"> Nein, Ihr persönlich nicht, sondern ich spreche im Allgemeinen. Es </w:t>
      </w:r>
      <w:proofErr w:type="spellStart"/>
      <w:r>
        <w:t>geschahe</w:t>
      </w:r>
      <w:proofErr w:type="spellEnd"/>
      <w:r>
        <w:t xml:space="preserve"> vor Euch allen, Ihr </w:t>
      </w:r>
      <w:proofErr w:type="spellStart"/>
      <w:r>
        <w:t>saßet</w:t>
      </w:r>
      <w:proofErr w:type="spellEnd"/>
      <w:r>
        <w:t xml:space="preserve"> mit dabei und sagtet nichts dagegen. Es war der Spruch Petri: Ihr Hausknechte etc., den Ihr zu Euern Gunsten </w:t>
      </w:r>
      <w:proofErr w:type="spellStart"/>
      <w:r>
        <w:t>verdrehetet</w:t>
      </w:r>
      <w:proofErr w:type="spellEnd"/>
      <w:r>
        <w:t>.</w:t>
      </w:r>
    </w:p>
    <w:p w14:paraId="4ED0940A" w14:textId="77777777" w:rsidR="00DB7BB7" w:rsidRDefault="00DB7BB7" w:rsidP="00DB7BB7">
      <w:pPr>
        <w:pStyle w:val="StandardWeb"/>
      </w:pPr>
      <w:r>
        <w:rPr>
          <w:rStyle w:val="Fett"/>
          <w:rFonts w:eastAsiaTheme="majorEastAsia"/>
        </w:rPr>
        <w:t>Steinwich.</w:t>
      </w:r>
      <w:r>
        <w:t xml:space="preserve"> Ich darf wohl sagen, daß Ihr nicht recht einfältig von Christo </w:t>
      </w:r>
      <w:proofErr w:type="spellStart"/>
      <w:r>
        <w:t>glaubeet</w:t>
      </w:r>
      <w:proofErr w:type="spellEnd"/>
      <w:r>
        <w:t>.</w:t>
      </w:r>
    </w:p>
    <w:p w14:paraId="32CC1215" w14:textId="77777777" w:rsidR="00DB7BB7" w:rsidRDefault="00DB7BB7" w:rsidP="00DB7BB7">
      <w:pPr>
        <w:pStyle w:val="StandardWeb"/>
      </w:pPr>
      <w:r>
        <w:rPr>
          <w:rStyle w:val="Fett"/>
          <w:rFonts w:eastAsiaTheme="majorEastAsia"/>
        </w:rPr>
        <w:t>Adolph.</w:t>
      </w:r>
      <w:r>
        <w:t xml:space="preserve"> Wie dürft Ihr Gott in sein Gericht greifen, und etwas sagen, was Ihr mit keinem </w:t>
      </w:r>
      <w:proofErr w:type="spellStart"/>
      <w:r>
        <w:t>Düpflein</w:t>
      </w:r>
      <w:proofErr w:type="spellEnd"/>
      <w:r>
        <w:t xml:space="preserve"> beweisen könnt? Ja, wenn Ihr alle zusammengeschmolzen würdet, so könntet Ihr mir so etwas doch nicht beweisen. Und ich sage auch noch, wenn Ihr so viel wider mich aufzubringen hättet, als ich wider Euch habe, – denn Ihr habt das Wort Gottes verdrehet – so wären zehn Feuer nicht genug, mich zu verbrennen.</w:t>
      </w:r>
    </w:p>
    <w:p w14:paraId="59DE904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Adolph, damit wir die Zeit nicht unnütz verlieren, so sage ich noch ein Mal, wollt Ihr uns den Eid thun, so sind wir erbötig, Euch die Artikel vorzulegen.</w:t>
      </w:r>
    </w:p>
    <w:p w14:paraId="4A52267F" w14:textId="77777777" w:rsidR="00DB7BB7" w:rsidRDefault="00DB7BB7" w:rsidP="00DB7BB7">
      <w:pPr>
        <w:pStyle w:val="StandardWeb"/>
      </w:pPr>
      <w:r>
        <w:rPr>
          <w:rStyle w:val="Fett"/>
          <w:rFonts w:eastAsiaTheme="majorEastAsia"/>
        </w:rPr>
        <w:t>Adolph.</w:t>
      </w:r>
      <w:r>
        <w:t xml:space="preserve"> Ich darf keinen Eid thun, denn es ist wider Christi Lehre und Gebot.</w:t>
      </w:r>
    </w:p>
    <w:p w14:paraId="4C9BB82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Ehrsame, </w:t>
      </w:r>
      <w:proofErr w:type="spellStart"/>
      <w:r>
        <w:t>fürsichtige</w:t>
      </w:r>
      <w:proofErr w:type="spellEnd"/>
      <w:r>
        <w:t xml:space="preserve"> Herren, so nehme ich Euch denn abermals zu Zeugen, daß wir ihm zwei Mal gerichtlich angeboten haben, ihm die Artikel zu übergeben, er uns aber den Eid verweigert hat. Wir empfehlen Euch daher, daß Ihr ihn in Gewahrsam haltet, und ihn vermöget, uns den Eid zu thun und dann auf die Artikel zu antworten.</w:t>
      </w:r>
    </w:p>
    <w:p w14:paraId="0CF42D66" w14:textId="77777777" w:rsidR="00DB7BB7" w:rsidRDefault="00DB7BB7" w:rsidP="00DB7BB7">
      <w:pPr>
        <w:pStyle w:val="StandardWeb"/>
      </w:pPr>
      <w:r>
        <w:rPr>
          <w:rStyle w:val="Fett"/>
          <w:rFonts w:eastAsiaTheme="majorEastAsia"/>
        </w:rPr>
        <w:t>Adolph.</w:t>
      </w:r>
      <w:r>
        <w:t xml:space="preserve"> Ich aber </w:t>
      </w:r>
      <w:proofErr w:type="spellStart"/>
      <w:r>
        <w:t>protestire</w:t>
      </w:r>
      <w:proofErr w:type="spellEnd"/>
      <w:r>
        <w:t xml:space="preserve"> dawider, daß mich der Ketzermeister auf den Eid dringen will, gegen das Gebot Christi, wider die Rechte, und wider das gewohnte Verfahren der ehrsamen, würdigen Herren von </w:t>
      </w:r>
      <w:proofErr w:type="spellStart"/>
      <w:r>
        <w:t>Cöln</w:t>
      </w:r>
      <w:proofErr w:type="spellEnd"/>
      <w:r>
        <w:t xml:space="preserve">, und versagen mir den Gerichtsgang, den der Herr selbst gut geheißen, und eine heidnische Obrigkeit seinem Apostel Paulo </w:t>
      </w:r>
      <w:proofErr w:type="spellStart"/>
      <w:r>
        <w:t>verwilligt</w:t>
      </w:r>
      <w:proofErr w:type="spellEnd"/>
      <w:r>
        <w:t xml:space="preserve"> hat.</w:t>
      </w:r>
    </w:p>
    <w:p w14:paraId="0E7E6040" w14:textId="77777777" w:rsidR="00DB7BB7" w:rsidRDefault="00DB7BB7" w:rsidP="00DB7BB7">
      <w:pPr>
        <w:pStyle w:val="StandardWeb"/>
      </w:pPr>
      <w:r>
        <w:t>Nun standen Alle auf. Magister Roster (</w:t>
      </w:r>
      <w:r>
        <w:rPr>
          <w:rStyle w:val="Fett"/>
          <w:rFonts w:eastAsiaTheme="majorEastAsia"/>
        </w:rPr>
        <w:t xml:space="preserve">Johann von </w:t>
      </w:r>
      <w:proofErr w:type="spellStart"/>
      <w:r>
        <w:rPr>
          <w:rStyle w:val="Fett"/>
          <w:rFonts w:eastAsiaTheme="majorEastAsia"/>
        </w:rPr>
        <w:t>Venradt</w:t>
      </w:r>
      <w:proofErr w:type="spellEnd"/>
      <w:r>
        <w:t xml:space="preserve">) rief aber den Gefangenen allein zu sich, und stellte ihm vor, daß er sein Lehrer gewesen, und wie er selbst nicht anders sagen werde, immer seine Seligkeit zu befördern gesucht habe. So ermahne er ihn denn noch einmal, den Eid zu thun, und sich und seinen Richtern zu helfen. Aber Adolph blieb standhaft dabei, er könne wider Christi Gebot keinen Eid schwören. Darauf fing </w:t>
      </w: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an: Herr Notar, also nochmals hat er uns den Eid verweigert! Und Adolph entgegnete: Ja, Herr Notar, das habe ich nochmals gethan, und zwar, weil es mir von dem Herrn Christo geboten ist, das merket mit an. – Während der Notar dies schrieb, sagte </w:t>
      </w:r>
      <w:r>
        <w:rPr>
          <w:rStyle w:val="Fett"/>
          <w:rFonts w:eastAsiaTheme="majorEastAsia"/>
        </w:rPr>
        <w:t xml:space="preserve">Johann von </w:t>
      </w:r>
      <w:proofErr w:type="spellStart"/>
      <w:r>
        <w:rPr>
          <w:rStyle w:val="Fett"/>
          <w:rFonts w:eastAsiaTheme="majorEastAsia"/>
        </w:rPr>
        <w:t>Busco</w:t>
      </w:r>
      <w:proofErr w:type="spellEnd"/>
      <w:r>
        <w:t xml:space="preserve"> zu einem neben ihm Stehenden, ist das nicht ein gefährlich Ding, daß der Mensch so verhärtet ist und vom Teufel besessen und </w:t>
      </w:r>
      <w:proofErr w:type="spellStart"/>
      <w:r>
        <w:t>beklammert</w:t>
      </w:r>
      <w:proofErr w:type="spellEnd"/>
      <w:r>
        <w:t xml:space="preserve">, daß er sich von Niemandem will sagen lassen? – Adolph, der dies hörte, versetzte, ich bin nicht vom Teufel besessen, und was richtest du deinen Bruder? Vor Christi Richterstuhle sollen wir </w:t>
      </w:r>
      <w:proofErr w:type="spellStart"/>
      <w:r>
        <w:t>allesammt</w:t>
      </w:r>
      <w:proofErr w:type="spellEnd"/>
      <w:r>
        <w:t xml:space="preserve"> gerichtet werden, denn ihm hat der Vater alles Gericht übergeben.</w:t>
      </w:r>
    </w:p>
    <w:p w14:paraId="213F2196"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Busco</w:t>
      </w:r>
      <w:proofErr w:type="spellEnd"/>
      <w:r>
        <w:rPr>
          <w:rStyle w:val="Fett"/>
          <w:rFonts w:eastAsiaTheme="majorEastAsia"/>
        </w:rPr>
        <w:t>.</w:t>
      </w:r>
      <w:r>
        <w:t xml:space="preserve"> Meinen Bruder nennst du dich? Du bist nicht mein Bruder.</w:t>
      </w:r>
    </w:p>
    <w:p w14:paraId="0DF84306" w14:textId="77777777" w:rsidR="00DB7BB7" w:rsidRDefault="00DB7BB7" w:rsidP="00DB7BB7">
      <w:pPr>
        <w:pStyle w:val="StandardWeb"/>
      </w:pPr>
      <w:r>
        <w:rPr>
          <w:rStyle w:val="Fett"/>
          <w:rFonts w:eastAsiaTheme="majorEastAsia"/>
        </w:rPr>
        <w:t>Adolph.</w:t>
      </w:r>
      <w:r>
        <w:t xml:space="preserve"> Um so weniger solltest du mich richten, denn die draußen und nicht Brüder sind, richtet Gott.</w:t>
      </w:r>
    </w:p>
    <w:p w14:paraId="082FF441" w14:textId="77777777" w:rsidR="00DB7BB7" w:rsidRDefault="00DB7BB7" w:rsidP="00DB7BB7">
      <w:pPr>
        <w:pStyle w:val="StandardWeb"/>
      </w:pPr>
      <w:proofErr w:type="spellStart"/>
      <w:r>
        <w:rPr>
          <w:rStyle w:val="Fett"/>
          <w:rFonts w:eastAsiaTheme="majorEastAsia"/>
        </w:rPr>
        <w:t>Busco</w:t>
      </w:r>
      <w:proofErr w:type="spellEnd"/>
      <w:r>
        <w:rPr>
          <w:rStyle w:val="Fett"/>
          <w:rFonts w:eastAsiaTheme="majorEastAsia"/>
        </w:rPr>
        <w:t>.</w:t>
      </w:r>
      <w:r>
        <w:t xml:space="preserve"> Du </w:t>
      </w:r>
      <w:proofErr w:type="spellStart"/>
      <w:r>
        <w:t>sollst’s</w:t>
      </w:r>
      <w:proofErr w:type="spellEnd"/>
      <w:r>
        <w:t xml:space="preserve"> wohl erfahren, wie man dich richten soll!</w:t>
      </w:r>
    </w:p>
    <w:p w14:paraId="32BA287F" w14:textId="77777777" w:rsidR="00DB7BB7" w:rsidRDefault="00DB7BB7" w:rsidP="00DB7BB7">
      <w:pPr>
        <w:pStyle w:val="StandardWeb"/>
      </w:pPr>
      <w:r>
        <w:rPr>
          <w:rStyle w:val="Fett"/>
          <w:rFonts w:eastAsiaTheme="majorEastAsia"/>
        </w:rPr>
        <w:t>Adolph.</w:t>
      </w:r>
      <w:r>
        <w:t xml:space="preserve"> So Gott für uns ist, wer will dann wider uns </w:t>
      </w:r>
      <w:proofErr w:type="spellStart"/>
      <w:r>
        <w:t>seyn</w:t>
      </w:r>
      <w:proofErr w:type="spellEnd"/>
      <w:r>
        <w:t xml:space="preserve">? </w:t>
      </w:r>
      <w:r>
        <w:rPr>
          <w:rStyle w:val="Fett"/>
          <w:rFonts w:eastAsiaTheme="majorEastAsia"/>
        </w:rPr>
        <w:t>(Ein Schnippchen schlagend)</w:t>
      </w:r>
      <w:r>
        <w:t xml:space="preserve"> nicht so viel achte ich darauf! Gehet nur hin und </w:t>
      </w:r>
      <w:proofErr w:type="spellStart"/>
      <w:r>
        <w:t>berathet</w:t>
      </w:r>
      <w:proofErr w:type="spellEnd"/>
      <w:r>
        <w:t xml:space="preserve"> Euch noch einmal einen ganzen Monat, wie Ihr’s jetzt gethan habt.</w:t>
      </w:r>
    </w:p>
    <w:p w14:paraId="2AB06389" w14:textId="77777777" w:rsidR="00DB7BB7" w:rsidRDefault="00DB7BB7" w:rsidP="00DB7BB7">
      <w:pPr>
        <w:pStyle w:val="berschrift2"/>
      </w:pPr>
      <w:r>
        <w:t>Viertes Verhör.</w:t>
      </w:r>
    </w:p>
    <w:p w14:paraId="4BE7389D" w14:textId="77777777" w:rsidR="00DB7BB7" w:rsidRDefault="00DB7BB7" w:rsidP="00DB7BB7">
      <w:pPr>
        <w:pStyle w:val="StandardWeb"/>
      </w:pPr>
      <w:r>
        <w:t xml:space="preserve">Am folgenden Morgen nach jenem dritten Verhöre, als auf Himmelfahrts-Abend, brachten die Gerichtsdiener den Gefangenen auf den </w:t>
      </w:r>
      <w:proofErr w:type="spellStart"/>
      <w:r>
        <w:rPr>
          <w:rStyle w:val="Fett"/>
          <w:rFonts w:eastAsiaTheme="majorEastAsia"/>
        </w:rPr>
        <w:t>Cunnibertsthurm</w:t>
      </w:r>
      <w:proofErr w:type="spellEnd"/>
      <w:r>
        <w:t xml:space="preserve">, und den nächsten Dienstag darauf wurde er auswärts am Graben herum auf die </w:t>
      </w:r>
      <w:r>
        <w:rPr>
          <w:rStyle w:val="Fett"/>
          <w:rFonts w:eastAsiaTheme="majorEastAsia"/>
        </w:rPr>
        <w:t>Ehrenpforte</w:t>
      </w:r>
      <w:r>
        <w:t xml:space="preserve"> geführt, warum? ist ihm gar nicht gesagt worden.</w:t>
      </w:r>
    </w:p>
    <w:p w14:paraId="0073C192" w14:textId="77777777" w:rsidR="00DB7BB7" w:rsidRDefault="00DB7BB7" w:rsidP="00DB7BB7">
      <w:pPr>
        <w:pStyle w:val="StandardWeb"/>
      </w:pPr>
      <w:r>
        <w:t xml:space="preserve">In diesem neuen Gefängnisse saß er mehr als zehn Wochen, ohne daß in dieser Zeit mehr </w:t>
      </w:r>
      <w:proofErr w:type="spellStart"/>
      <w:r>
        <w:t>geschahe</w:t>
      </w:r>
      <w:proofErr w:type="spellEnd"/>
      <w:r>
        <w:t xml:space="preserve">, als daß er zuweilen von den </w:t>
      </w:r>
      <w:proofErr w:type="spellStart"/>
      <w:r>
        <w:t>Thurmmeistern</w:t>
      </w:r>
      <w:proofErr w:type="spellEnd"/>
      <w:r>
        <w:t xml:space="preserve"> und </w:t>
      </w:r>
      <w:proofErr w:type="spellStart"/>
      <w:r>
        <w:t>Gwelrichtern</w:t>
      </w:r>
      <w:proofErr w:type="spellEnd"/>
      <w:r>
        <w:t xml:space="preserve"> befragt wurde. Vergebens beschwerte er sich darüber, daß er gefangen sitze und nicht wisse, warum? Es haben ihm die Ketzermeister einige Artikel in </w:t>
      </w:r>
      <w:proofErr w:type="spellStart"/>
      <w:r>
        <w:t>teutscher</w:t>
      </w:r>
      <w:proofErr w:type="spellEnd"/>
      <w:r>
        <w:t xml:space="preserve"> Sprache vorgelegt, und er habe darüber schriftliche Erklärung von sich gegeben; habe er in dieser geirrt, so bäte er </w:t>
      </w:r>
      <w:proofErr w:type="spellStart"/>
      <w:r>
        <w:t>demüthiglich</w:t>
      </w:r>
      <w:proofErr w:type="spellEnd"/>
      <w:r>
        <w:t>, ihn aus der göttlichen Schrift, aus der er sich ja gern unterrichten lassen wolle, eines bessern zu belehren.</w:t>
      </w:r>
    </w:p>
    <w:p w14:paraId="73D5AC0B" w14:textId="77777777" w:rsidR="00DB7BB7" w:rsidRDefault="00DB7BB7" w:rsidP="00DB7BB7">
      <w:pPr>
        <w:pStyle w:val="StandardWeb"/>
      </w:pPr>
      <w:r>
        <w:t xml:space="preserve">Erst am </w:t>
      </w:r>
      <w:proofErr w:type="spellStart"/>
      <w:r>
        <w:t>27ten</w:t>
      </w:r>
      <w:proofErr w:type="spellEnd"/>
      <w:r>
        <w:t xml:space="preserve"> </w:t>
      </w:r>
      <w:proofErr w:type="spellStart"/>
      <w:r>
        <w:t>Juny</w:t>
      </w:r>
      <w:proofErr w:type="spellEnd"/>
      <w:r>
        <w:t xml:space="preserve">, Nachmittags um 4 Uhr, erschienen die beiden Ketzermeister nebst den übrigen Geistlichen, so wie die </w:t>
      </w:r>
      <w:proofErr w:type="spellStart"/>
      <w:r>
        <w:t>Thurmmeister</w:t>
      </w:r>
      <w:proofErr w:type="spellEnd"/>
      <w:r>
        <w:t xml:space="preserve"> und </w:t>
      </w:r>
      <w:proofErr w:type="spellStart"/>
      <w:r>
        <w:t>Gwelrichter</w:t>
      </w:r>
      <w:proofErr w:type="spellEnd"/>
      <w:r>
        <w:t xml:space="preserve">, auf der </w:t>
      </w:r>
      <w:r>
        <w:rPr>
          <w:rStyle w:val="Fett"/>
          <w:rFonts w:eastAsiaTheme="majorEastAsia"/>
        </w:rPr>
        <w:t>Ehrenpforte</w:t>
      </w:r>
      <w:r>
        <w:t xml:space="preserve">, um Adolph von neuem zu vernehmen. Der </w:t>
      </w:r>
      <w:proofErr w:type="spellStart"/>
      <w:r>
        <w:t>Thurmmeister</w:t>
      </w:r>
      <w:proofErr w:type="spellEnd"/>
      <w:r>
        <w:t xml:space="preserve"> redete ihn mit Folgendem an: Hier sind nun diese würdigen Herren Ketzermeister wieder, und begehren nach wie vor, daß Ihr den Eid </w:t>
      </w:r>
      <w:proofErr w:type="spellStart"/>
      <w:r>
        <w:t>thuet</w:t>
      </w:r>
      <w:proofErr w:type="spellEnd"/>
      <w:r>
        <w:t xml:space="preserve"> und auf diesen Eid dann saget, was Wahrheit ist. Zweimal habt Ihr euch dessen </w:t>
      </w:r>
      <w:proofErr w:type="spellStart"/>
      <w:r>
        <w:t>trotzlich</w:t>
      </w:r>
      <w:proofErr w:type="spellEnd"/>
      <w:r>
        <w:t xml:space="preserve"> geweigert und Euch auf kayserliche Rechte berufen. Nach denen würde es Euch doch </w:t>
      </w:r>
      <w:proofErr w:type="spellStart"/>
      <w:r>
        <w:t>warlich</w:t>
      </w:r>
      <w:proofErr w:type="spellEnd"/>
      <w:r>
        <w:t xml:space="preserve"> weit unglimpflicher ergehen! Milder ist doch immer das geistliche Recht, als das weltliche und kaiserliche; darum wäre Euch zu </w:t>
      </w:r>
      <w:proofErr w:type="spellStart"/>
      <w:r>
        <w:t>rathen</w:t>
      </w:r>
      <w:proofErr w:type="spellEnd"/>
      <w:r>
        <w:t>, daß Ihr bei jenem bliebet. Warlich Ihr macht’s Euch selbst sauer und verlängert Euere Haft. Hättet Ihr neulich gleich den Eid gethan und darauf beantwortet, was Ihr sollt, längst wäre die Sache vorbei. Darum thut es noch, zeiget Euch gehorsam, und helfet Euch selbst.</w:t>
      </w:r>
    </w:p>
    <w:p w14:paraId="67361011" w14:textId="77777777" w:rsidR="00DB7BB7" w:rsidRDefault="00DB7BB7" w:rsidP="00DB7BB7">
      <w:pPr>
        <w:pStyle w:val="StandardWeb"/>
      </w:pPr>
      <w:r>
        <w:rPr>
          <w:rStyle w:val="Fett"/>
          <w:rFonts w:eastAsiaTheme="majorEastAsia"/>
        </w:rPr>
        <w:t>Adolph.</w:t>
      </w:r>
      <w:r>
        <w:t xml:space="preserve"> Ehrsamen etc. Herren </w:t>
      </w:r>
      <w:proofErr w:type="spellStart"/>
      <w:r>
        <w:t>Thurmmeister</w:t>
      </w:r>
      <w:proofErr w:type="spellEnd"/>
      <w:r>
        <w:t xml:space="preserve">, </w:t>
      </w:r>
      <w:proofErr w:type="spellStart"/>
      <w:r>
        <w:t>Gwelrichter</w:t>
      </w:r>
      <w:proofErr w:type="spellEnd"/>
      <w:r>
        <w:t xml:space="preserve">, und übrige Abgeordnete des Raths von </w:t>
      </w:r>
      <w:proofErr w:type="spellStart"/>
      <w:r>
        <w:t>Cöln</w:t>
      </w:r>
      <w:proofErr w:type="spellEnd"/>
      <w:r>
        <w:t xml:space="preserve">, ich bleibe dabei, daß ich vor Euerm Gerichte gerichtet werden möge, und nicht vor dem geistlichen, es </w:t>
      </w:r>
      <w:proofErr w:type="spellStart"/>
      <w:r>
        <w:t>sey</w:t>
      </w:r>
      <w:proofErr w:type="spellEnd"/>
      <w:r>
        <w:t xml:space="preserve"> so geistlich, als es wolle. Daß ich aber den Eid abgelehnt habe, davon habe ich die gegründete Ursache angegeben; auch ist es ja gar nicht Gebrauch, daß Gefangenen auf dem </w:t>
      </w:r>
      <w:proofErr w:type="spellStart"/>
      <w:r>
        <w:t>Thurme</w:t>
      </w:r>
      <w:proofErr w:type="spellEnd"/>
      <w:r>
        <w:t xml:space="preserve">, meine Herren von </w:t>
      </w:r>
      <w:proofErr w:type="spellStart"/>
      <w:r>
        <w:t>Cöln</w:t>
      </w:r>
      <w:proofErr w:type="spellEnd"/>
      <w:r>
        <w:t xml:space="preserve">, die ja doch auch </w:t>
      </w:r>
      <w:r>
        <w:rPr>
          <w:rStyle w:val="Fett"/>
          <w:rFonts w:eastAsiaTheme="majorEastAsia"/>
        </w:rPr>
        <w:t>meine</w:t>
      </w:r>
      <w:r>
        <w:t xml:space="preserve"> Richter sind, ein solcher Eid auferlegt werde, sondern meine Herren verachten und verlachen vielmehr dergleichen Eide, und </w:t>
      </w:r>
      <w:proofErr w:type="spellStart"/>
      <w:r>
        <w:t>halten’s</w:t>
      </w:r>
      <w:proofErr w:type="spellEnd"/>
      <w:r>
        <w:t xml:space="preserve"> als für Lügen. An diesen löblichen Gebrauch halte ich mich denn und berufe mich darauf, zumal er mit Christi Gebote übereinstimmt. Es haben mich ferner meine Herren über etliche Punkte und Artikel gefragt, und ich habe Rede und Antwort </w:t>
      </w:r>
      <w:proofErr w:type="spellStart"/>
      <w:r>
        <w:t>ddarüber</w:t>
      </w:r>
      <w:proofErr w:type="spellEnd"/>
      <w:r>
        <w:t xml:space="preserve"> gegeben, auch erklärt, ich wolle mich aus göttlicher Schrift unterweisen lassen, wenn ich geirrt. Das, hoffe ich, ist genug.</w:t>
      </w:r>
    </w:p>
    <w:p w14:paraId="20133B1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Adolph, bei Euch wird das nicht genug </w:t>
      </w:r>
      <w:proofErr w:type="spellStart"/>
      <w:r>
        <w:t>seyn</w:t>
      </w:r>
      <w:proofErr w:type="spellEnd"/>
      <w:r>
        <w:t xml:space="preserve">. Denn einmal </w:t>
      </w:r>
      <w:proofErr w:type="spellStart"/>
      <w:r>
        <w:t>seyd</w:t>
      </w:r>
      <w:proofErr w:type="spellEnd"/>
      <w:r>
        <w:t xml:space="preserve"> Ihr der Ketzerei halber berüchtigt, und zweitens habt Ihr jene Antworten nicht vor den </w:t>
      </w:r>
      <w:proofErr w:type="spellStart"/>
      <w:r>
        <w:t>competenten</w:t>
      </w:r>
      <w:proofErr w:type="spellEnd"/>
      <w:r>
        <w:t xml:space="preserve">, dazu verordneten Richtern gegeben. Uns aber habt Ihr in beiden Verhören oft und freventlich den Eid verweigert, den wir Euch auflegten. So vermahnen wir Euch denn jetzt zum dritten Male gerichtlich, und fordern </w:t>
      </w:r>
      <w:r>
        <w:rPr>
          <w:rStyle w:val="Fett"/>
          <w:rFonts w:eastAsiaTheme="majorEastAsia"/>
        </w:rPr>
        <w:t xml:space="preserve">unter der Kraft des heiligen Gehorsams und unter Strafe des Bannes und </w:t>
      </w:r>
      <w:proofErr w:type="spellStart"/>
      <w:r>
        <w:rPr>
          <w:rStyle w:val="Fett"/>
          <w:rFonts w:eastAsiaTheme="majorEastAsia"/>
        </w:rPr>
        <w:t>Confessats</w:t>
      </w:r>
      <w:proofErr w:type="spellEnd"/>
      <w:r>
        <w:t xml:space="preserve"> – was das heißt, werdet Ihr wohl wissen – daß Ihr diesen Eid nicht länger ablehnet. Weigert Ihr Euch aber ferner des Schwörens, so möget Ihr zusehen, wie es Euch dann ergehen wird. Den Eid müßt Ihr schwören, denn wie sollten wir urtheilen können, ob Ihr Ketzerei treibt oder nicht, wenn Ihr nicht vermittelst Eides antwortet?</w:t>
      </w:r>
    </w:p>
    <w:p w14:paraId="1CCF8055" w14:textId="77777777" w:rsidR="00DB7BB7" w:rsidRDefault="00DB7BB7" w:rsidP="00DB7BB7">
      <w:pPr>
        <w:pStyle w:val="StandardWeb"/>
      </w:pPr>
      <w:r>
        <w:rPr>
          <w:rStyle w:val="Fett"/>
          <w:rFonts w:eastAsiaTheme="majorEastAsia"/>
        </w:rPr>
        <w:t xml:space="preserve">Der </w:t>
      </w:r>
      <w:proofErr w:type="spellStart"/>
      <w:r>
        <w:rPr>
          <w:rStyle w:val="Fett"/>
          <w:rFonts w:eastAsiaTheme="majorEastAsia"/>
        </w:rPr>
        <w:t>Gwelrichter</w:t>
      </w:r>
      <w:proofErr w:type="spellEnd"/>
      <w:r>
        <w:rPr>
          <w:rStyle w:val="Fett"/>
          <w:rFonts w:eastAsiaTheme="majorEastAsia"/>
        </w:rPr>
        <w:t>.</w:t>
      </w:r>
      <w:r>
        <w:t xml:space="preserve"> Ja, Adolph, es ist wahr, wir haben Euch über verschiedene Artikel befragt, wie wir das von Amts wegen bei allen Gefangenen thun. Aber weil Ihr der Ketzerei angeklagt </w:t>
      </w:r>
      <w:proofErr w:type="spellStart"/>
      <w:r>
        <w:t>seyd</w:t>
      </w:r>
      <w:proofErr w:type="spellEnd"/>
      <w:r>
        <w:t xml:space="preserve">, und somit meine Herren vom Rathe in Euerer Sache keine Richter </w:t>
      </w:r>
      <w:proofErr w:type="spellStart"/>
      <w:r>
        <w:t>seyn</w:t>
      </w:r>
      <w:proofErr w:type="spellEnd"/>
      <w:r>
        <w:t xml:space="preserve"> können, so haben sie die würdigen Herren Ketzermeister, als welche über dergleichen zu richten verordnet sind, ersucht, Euch zu verhören, und zwar zu Euerem Besten und damit Ihr belehret würdet, wenn Ihr geirrt hättet, wie Ihr denn ja selbst sagtet, daß Ihr Euch wolltet zurecht weisen lassen. Darum versaget diesen würdigen Herren Ketzermeistern Eure Antwort nicht.</w:t>
      </w:r>
    </w:p>
    <w:p w14:paraId="5F7B0A9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Nun, Herr Official, so ermahne denn noch Ew. Würden, als ein bischöflicher Richter, </w:t>
      </w:r>
      <w:proofErr w:type="spellStart"/>
      <w:r>
        <w:t>Adolphum</w:t>
      </w:r>
      <w:proofErr w:type="spellEnd"/>
      <w:r>
        <w:t>, daß er den Eid thun und dann auf denselben nach Wahrheit antworte, über die Punkte, die wir ihm vorlegen werden.</w:t>
      </w:r>
    </w:p>
    <w:p w14:paraId="0E51B778" w14:textId="77777777" w:rsidR="00DB7BB7" w:rsidRDefault="00DB7BB7" w:rsidP="00DB7BB7">
      <w:pPr>
        <w:pStyle w:val="StandardWeb"/>
      </w:pPr>
      <w:r>
        <w:rPr>
          <w:rStyle w:val="Fett"/>
          <w:rFonts w:eastAsiaTheme="majorEastAsia"/>
        </w:rPr>
        <w:t xml:space="preserve">Arnold </w:t>
      </w:r>
      <w:proofErr w:type="spellStart"/>
      <w:r>
        <w:rPr>
          <w:rStyle w:val="Fett"/>
          <w:rFonts w:eastAsiaTheme="majorEastAsia"/>
        </w:rPr>
        <w:t>Broickschmied</w:t>
      </w:r>
      <w:proofErr w:type="spellEnd"/>
      <w:r>
        <w:rPr>
          <w:rStyle w:val="Fett"/>
          <w:rFonts w:eastAsiaTheme="majorEastAsia"/>
        </w:rPr>
        <w:t>, der Official.</w:t>
      </w:r>
      <w:r>
        <w:t xml:space="preserve"> Adolph, so muß ich denn Kraft meines Amts Euch ermahnen und auffordern, </w:t>
      </w:r>
      <w:r>
        <w:rPr>
          <w:rStyle w:val="Fett"/>
          <w:rFonts w:eastAsiaTheme="majorEastAsia"/>
        </w:rPr>
        <w:t xml:space="preserve">zum ersten, zum zweiten und zum dritten Male, unter der Kraft des heiligen Gehorsams und unter Form des Bannes und </w:t>
      </w:r>
      <w:proofErr w:type="spellStart"/>
      <w:r>
        <w:rPr>
          <w:rStyle w:val="Fett"/>
          <w:rFonts w:eastAsiaTheme="majorEastAsia"/>
        </w:rPr>
        <w:t>Confessats</w:t>
      </w:r>
      <w:proofErr w:type="spellEnd"/>
      <w:r>
        <w:t xml:space="preserve"> den Eid zu thun und die Wahrheit zu sagen auf die Artikel, die Euch die würdigen Herren Ketzermeister vorlegen werden.</w:t>
      </w:r>
    </w:p>
    <w:p w14:paraId="6FF8390D" w14:textId="77777777" w:rsidR="00DB7BB7" w:rsidRDefault="00DB7BB7" w:rsidP="00DB7BB7">
      <w:pPr>
        <w:pStyle w:val="StandardWeb"/>
      </w:pPr>
      <w:r>
        <w:rPr>
          <w:rStyle w:val="Fett"/>
          <w:rFonts w:eastAsiaTheme="majorEastAsia"/>
        </w:rPr>
        <w:t>Adolph.</w:t>
      </w:r>
      <w:r>
        <w:t xml:space="preserve"> Würdiger Herr, diesen Eid zu thun, ist wider mein Gewissen, um des Gebots </w:t>
      </w:r>
      <w:proofErr w:type="spellStart"/>
      <w:r>
        <w:t>Chrsiti</w:t>
      </w:r>
      <w:proofErr w:type="spellEnd"/>
      <w:r>
        <w:t xml:space="preserve"> willen. Darum bitte ich um Gottes und des Todes Jesu Christi willen, </w:t>
      </w:r>
      <w:proofErr w:type="spellStart"/>
      <w:r>
        <w:t>Ewre</w:t>
      </w:r>
      <w:proofErr w:type="spellEnd"/>
      <w:r>
        <w:t xml:space="preserve"> Würden wolle mich doch nicht dringen, wider mein Gewissen zu handeln. Ich armer Gefangener will ja </w:t>
      </w:r>
      <w:proofErr w:type="spellStart"/>
      <w:r>
        <w:t>Ewre</w:t>
      </w:r>
      <w:proofErr w:type="spellEnd"/>
      <w:r>
        <w:t xml:space="preserve"> Würden ohne Eid die Wahrheit sagen auf alles, über was ich gefragt werde.</w:t>
      </w:r>
    </w:p>
    <w:p w14:paraId="20B1AC59" w14:textId="77777777" w:rsidR="00DB7BB7" w:rsidRDefault="00DB7BB7" w:rsidP="00DB7BB7">
      <w:pPr>
        <w:pStyle w:val="StandardWeb"/>
      </w:pPr>
      <w:r>
        <w:t xml:space="preserve">Auf diese Worte Adolphs schrieen die Ketzermeister und </w:t>
      </w:r>
      <w:r>
        <w:rPr>
          <w:rStyle w:val="Fett"/>
          <w:rFonts w:eastAsiaTheme="majorEastAsia"/>
        </w:rPr>
        <w:t xml:space="preserve">Johann von </w:t>
      </w:r>
      <w:proofErr w:type="spellStart"/>
      <w:r>
        <w:rPr>
          <w:rStyle w:val="Fett"/>
          <w:rFonts w:eastAsiaTheme="majorEastAsia"/>
        </w:rPr>
        <w:t>Venradt</w:t>
      </w:r>
      <w:proofErr w:type="spellEnd"/>
      <w:r>
        <w:t xml:space="preserve"> zugleich und wüthend auf ihn hin, in der Meinung, sie würden ihn übertäuben und in Schrecken jagen. Aber vergebens, er bat sich bloß aus, daß doch nur einer sprechen möchte, damit man sich verstände.</w:t>
      </w:r>
    </w:p>
    <w:p w14:paraId="5B2D994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Die Worte Jesu gebieten nicht, daß man überhaupt nicht schwören solle; denn um die Wahrheit zu sagen, mag man wohl schwören.</w:t>
      </w:r>
    </w:p>
    <w:p w14:paraId="7F5E863E" w14:textId="77777777" w:rsidR="00DB7BB7" w:rsidRDefault="00DB7BB7" w:rsidP="00DB7BB7">
      <w:pPr>
        <w:pStyle w:val="StandardWeb"/>
      </w:pPr>
      <w:r>
        <w:rPr>
          <w:rStyle w:val="Fett"/>
          <w:rFonts w:eastAsiaTheme="majorEastAsia"/>
        </w:rPr>
        <w:t>Adolph.</w:t>
      </w:r>
      <w:r>
        <w:t xml:space="preserve"> Habe ich denn nicht auch gesagt, daß man wohl schwören dürfe, wenn es Gottes Ehre und die Liebe des Nächsten erfordere?</w:t>
      </w:r>
    </w:p>
    <w:p w14:paraId="6850FAF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 den Andern.) Da hat er eine Glosse zum Texte gemacht, und ist mit seiner eignen Glosse geschlagen. Denn der Eid, den er thun soll, betrifft unsern Glauben, und in diesem liegt ja die Ehre Gottes.</w:t>
      </w:r>
    </w:p>
    <w:p w14:paraId="05B90571" w14:textId="77777777" w:rsidR="00DB7BB7" w:rsidRDefault="00DB7BB7" w:rsidP="00DB7BB7">
      <w:pPr>
        <w:pStyle w:val="StandardWeb"/>
      </w:pPr>
      <w:r>
        <w:rPr>
          <w:rStyle w:val="Fett"/>
          <w:rFonts w:eastAsiaTheme="majorEastAsia"/>
        </w:rPr>
        <w:t>Adolph.</w:t>
      </w:r>
      <w:r>
        <w:t xml:space="preserve"> Nicht also! Der Eid betrifft unsern Glauben nicht, denn der ist kurz verfaßt in den Artikeln: Ich glaube an Gott Vater etc. An alle diese Artikel </w:t>
      </w:r>
      <w:proofErr w:type="spellStart"/>
      <w:r>
        <w:t>sammt</w:t>
      </w:r>
      <w:proofErr w:type="spellEnd"/>
      <w:r>
        <w:t xml:space="preserve"> und sonders, glaube ich durch Gottes Gnade, und so könnt Ihr mich ja für keinen Ketzer halten, da alle Ketzer, die je gewesen, von irgend einem der Glaubensartikel abgewichen sind. Auch habe ich keine Glosse zum Texte gemacht, wie Ihr mir Schuld gebt. Zwar sagt der Herr, daß man aller Dinge nicht schwören soll, aber weil doch er selbst und auch Paulus geschworen hat, so müssen wir sehen, in welchen Sachen sie geschworen, und darin findet sich es klar, daß sie es nirgends gethan, wo es nicht Liebe, Noth und Nutzen des Nächsten und vornehmlich die Ehre Gottes betraf.</w:t>
      </w:r>
    </w:p>
    <w:p w14:paraId="26127181" w14:textId="77777777" w:rsidR="00DB7BB7" w:rsidRDefault="00DB7BB7" w:rsidP="00DB7BB7">
      <w:pPr>
        <w:pStyle w:val="StandardWeb"/>
      </w:pPr>
      <w:r>
        <w:t>Weiter mochten sie ihn nicht hören, sondern steckten die Köpfe zusammen mit dem Official und beriethen sich. Dann fing der Official von neuem an: Adolph, ich frage Euch auf Ja und Nein, wollt Ihr den Eid thun oder nicht?</w:t>
      </w:r>
    </w:p>
    <w:p w14:paraId="2C993735" w14:textId="77777777" w:rsidR="00DB7BB7" w:rsidRDefault="00DB7BB7" w:rsidP="00DB7BB7">
      <w:pPr>
        <w:pStyle w:val="StandardWeb"/>
      </w:pPr>
      <w:r>
        <w:rPr>
          <w:rStyle w:val="Fett"/>
          <w:rFonts w:eastAsiaTheme="majorEastAsia"/>
        </w:rPr>
        <w:t>Adolph.</w:t>
      </w:r>
      <w:r>
        <w:t xml:space="preserve"> Der Eid ist wider mein Gewissen, und ich bitte Ew. Würden um Gottes willen, mich nicht mehr dazu zu dringen.</w:t>
      </w:r>
    </w:p>
    <w:p w14:paraId="0CE7C1D3" w14:textId="77777777" w:rsidR="00DB7BB7" w:rsidRDefault="00DB7BB7" w:rsidP="00DB7BB7">
      <w:pPr>
        <w:pStyle w:val="StandardWeb"/>
      </w:pPr>
      <w:r>
        <w:rPr>
          <w:rStyle w:val="Fett"/>
          <w:rFonts w:eastAsiaTheme="majorEastAsia"/>
        </w:rPr>
        <w:t>Päpstlicher Ketzermeister (</w:t>
      </w:r>
      <w:proofErr w:type="spellStart"/>
      <w:r>
        <w:rPr>
          <w:rStyle w:val="Fett"/>
          <w:rFonts w:eastAsiaTheme="majorEastAsia"/>
        </w:rPr>
        <w:t>Köllin</w:t>
      </w:r>
      <w:proofErr w:type="spellEnd"/>
      <w:r>
        <w:rPr>
          <w:rStyle w:val="Fett"/>
          <w:rFonts w:eastAsiaTheme="majorEastAsia"/>
        </w:rPr>
        <w:t xml:space="preserve"> von Ulm.)</w:t>
      </w:r>
      <w:r>
        <w:t xml:space="preserve"> Solche Gewissenhaftigkeit ist irrig und ketzerisch. Es ist wider die Schrift, daß man keinen Eid thun dürfe, und verdammte Ketzerei. Siehe 5 Mos. 6, Hebr. 6, </w:t>
      </w:r>
      <w:proofErr w:type="spellStart"/>
      <w:r>
        <w:t>Jerem</w:t>
      </w:r>
      <w:proofErr w:type="spellEnd"/>
      <w:r>
        <w:t>. 4.</w:t>
      </w:r>
    </w:p>
    <w:p w14:paraId="32037FC3" w14:textId="77777777" w:rsidR="00DB7BB7" w:rsidRDefault="00DB7BB7" w:rsidP="00DB7BB7">
      <w:pPr>
        <w:pStyle w:val="StandardWeb"/>
      </w:pPr>
      <w:proofErr w:type="spellStart"/>
      <w:r>
        <w:rPr>
          <w:rStyle w:val="Fett"/>
          <w:rFonts w:eastAsiaTheme="majorEastAsia"/>
        </w:rPr>
        <w:t>Àdolph</w:t>
      </w:r>
      <w:proofErr w:type="spellEnd"/>
      <w:r>
        <w:rPr>
          <w:rStyle w:val="Fett"/>
          <w:rFonts w:eastAsiaTheme="majorEastAsia"/>
        </w:rPr>
        <w:t>.</w:t>
      </w:r>
      <w:r>
        <w:t xml:space="preserve"> Würdiger Herr, ich sage ja auch nicht, daß man gar nicht und in keinerlei Sache schwören solle, sondern daß </w:t>
      </w:r>
      <w:r>
        <w:rPr>
          <w:rStyle w:val="Fett"/>
          <w:rFonts w:eastAsiaTheme="majorEastAsia"/>
        </w:rPr>
        <w:t>dieser</w:t>
      </w:r>
      <w:r>
        <w:t xml:space="preserve"> Eid gegen mein Gewissen </w:t>
      </w:r>
      <w:proofErr w:type="spellStart"/>
      <w:r>
        <w:t>seyn</w:t>
      </w:r>
      <w:proofErr w:type="spellEnd"/>
      <w:r>
        <w:t xml:space="preserve">, weil er meine eigene Sache betrifft. Denn, wie Ihr selbst sagt, hängt die Befreiung aus diesem Kerker davon ab. Wollen dagegen meine Herren </w:t>
      </w:r>
      <w:proofErr w:type="spellStart"/>
      <w:r>
        <w:t>Thurmmeister</w:t>
      </w:r>
      <w:proofErr w:type="spellEnd"/>
      <w:r>
        <w:t xml:space="preserve">, daß ich schwören solle, ihnen treu und hold zu </w:t>
      </w:r>
      <w:proofErr w:type="spellStart"/>
      <w:r>
        <w:t>seyn</w:t>
      </w:r>
      <w:proofErr w:type="spellEnd"/>
      <w:r>
        <w:t>, so thu’ ich’s, wenn’s des allgemeinen Besten wegen so geschehen muß.</w:t>
      </w:r>
    </w:p>
    <w:p w14:paraId="4B4939F3"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Ihr </w:t>
      </w:r>
      <w:proofErr w:type="spellStart"/>
      <w:r>
        <w:t>seyd</w:t>
      </w:r>
      <w:proofErr w:type="spellEnd"/>
      <w:r>
        <w:t xml:space="preserve"> bloß hartnäckig und wollt Euern Prälaten und Vorgesetzten nur nicht gehorchen. So ist’s, und wenn Ihr das auch sagt, so sagt Ihr die Wahrheit.</w:t>
      </w:r>
    </w:p>
    <w:p w14:paraId="5340FE83" w14:textId="77777777" w:rsidR="00DB7BB7" w:rsidRDefault="00DB7BB7" w:rsidP="00DB7BB7">
      <w:pPr>
        <w:pStyle w:val="StandardWeb"/>
      </w:pPr>
      <w:proofErr w:type="spellStart"/>
      <w:r>
        <w:rPr>
          <w:rStyle w:val="Fett"/>
          <w:rFonts w:eastAsiaTheme="majorEastAsia"/>
        </w:rPr>
        <w:t>Romber</w:t>
      </w:r>
      <w:proofErr w:type="spellEnd"/>
      <w:r>
        <w:rPr>
          <w:rStyle w:val="Fett"/>
          <w:rFonts w:eastAsiaTheme="majorEastAsia"/>
        </w:rPr>
        <w:t>.</w:t>
      </w:r>
      <w:r>
        <w:t xml:space="preserve"> Adolph, ich bin zwar als der allergeringste geachtet von allen, die hier sind, (</w:t>
      </w:r>
      <w:proofErr w:type="spellStart"/>
      <w:r>
        <w:t>Rombe</w:t>
      </w:r>
      <w:proofErr w:type="spellEnd"/>
      <w:r>
        <w:t xml:space="preserve"> ist S. 42. der </w:t>
      </w:r>
      <w:proofErr w:type="spellStart"/>
      <w:r>
        <w:rPr>
          <w:rStyle w:val="Fett"/>
          <w:rFonts w:eastAsiaTheme="majorEastAsia"/>
        </w:rPr>
        <w:t>Warhafften</w:t>
      </w:r>
      <w:proofErr w:type="spellEnd"/>
      <w:r>
        <w:rPr>
          <w:rStyle w:val="Fett"/>
          <w:rFonts w:eastAsiaTheme="majorEastAsia"/>
        </w:rPr>
        <w:t xml:space="preserve"> </w:t>
      </w:r>
      <w:proofErr w:type="spellStart"/>
      <w:r>
        <w:rPr>
          <w:rStyle w:val="Fett"/>
          <w:rFonts w:eastAsiaTheme="majorEastAsia"/>
        </w:rPr>
        <w:t>Historia</w:t>
      </w:r>
      <w:proofErr w:type="spellEnd"/>
      <w:r>
        <w:t xml:space="preserve"> nicht mit aufgeführt.) aber ich will den Eid auf mein Gewissen nehmen, und Euch gut dafür </w:t>
      </w:r>
      <w:proofErr w:type="spellStart"/>
      <w:r>
        <w:t>seyn</w:t>
      </w:r>
      <w:proofErr w:type="spellEnd"/>
      <w:r>
        <w:t>, daß Ihr keine Sünde damit begehet.</w:t>
      </w:r>
    </w:p>
    <w:p w14:paraId="7F70BC41" w14:textId="77777777" w:rsidR="00DB7BB7" w:rsidRDefault="00DB7BB7" w:rsidP="00DB7BB7">
      <w:pPr>
        <w:pStyle w:val="StandardWeb"/>
      </w:pPr>
      <w:r>
        <w:rPr>
          <w:rStyle w:val="Fett"/>
          <w:rFonts w:eastAsiaTheme="majorEastAsia"/>
        </w:rPr>
        <w:t>Adolph.</w:t>
      </w:r>
      <w:r>
        <w:t xml:space="preserve"> Gott hat mich gelehret, auf keinen Menschen zu vertrauen, bei Verlust meiner Seligkeit. Denn verflucht ist, wer auf Menschen vertrauet, steht </w:t>
      </w:r>
      <w:proofErr w:type="spellStart"/>
      <w:r>
        <w:t>Jerem</w:t>
      </w:r>
      <w:proofErr w:type="spellEnd"/>
      <w:r>
        <w:t>. 17.</w:t>
      </w:r>
    </w:p>
    <w:p w14:paraId="22F3138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So erklären wir denn nun, daß wir alles gethan und keinen Fleiß gespart haben, um Adolph zu dem Eide zu vermögen, er sich aber </w:t>
      </w:r>
      <w:proofErr w:type="spellStart"/>
      <w:r>
        <w:t>ungehorsamlich</w:t>
      </w:r>
      <w:proofErr w:type="spellEnd"/>
      <w:r>
        <w:t xml:space="preserve"> und freventlich dessen geweigert.</w:t>
      </w:r>
    </w:p>
    <w:p w14:paraId="624217DC" w14:textId="77777777" w:rsidR="00DB7BB7" w:rsidRDefault="00DB7BB7" w:rsidP="00DB7BB7">
      <w:pPr>
        <w:pStyle w:val="StandardWeb"/>
      </w:pPr>
      <w:r>
        <w:rPr>
          <w:rStyle w:val="Fett"/>
          <w:rFonts w:eastAsiaTheme="majorEastAsia"/>
        </w:rPr>
        <w:t>Adolph.</w:t>
      </w:r>
      <w:r>
        <w:t xml:space="preserve"> Daß ich freventlich den Eidschwur abgelehnt, saget Ihr euretwillen; ich habe genugsam zu erkennen gegeben, warum ich es gethan. </w:t>
      </w:r>
      <w:proofErr w:type="spellStart"/>
      <w:r>
        <w:t>Ueberdies</w:t>
      </w:r>
      <w:proofErr w:type="spellEnd"/>
      <w:r>
        <w:t xml:space="preserve"> bin ich armer Gefangener ja eine Laye, als solcher also nicht einmal schuldig, den geistlichen Eid zu thun. </w:t>
      </w:r>
      <w:proofErr w:type="spellStart"/>
      <w:r>
        <w:t>Darumb</w:t>
      </w:r>
      <w:proofErr w:type="spellEnd"/>
      <w:r>
        <w:t xml:space="preserve"> habt Ihr keine Macht, einen solchen von mir zu fordern.</w:t>
      </w:r>
    </w:p>
    <w:p w14:paraId="1C9A34A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 xml:space="preserve"> und Johann von </w:t>
      </w:r>
      <w:proofErr w:type="spellStart"/>
      <w:r>
        <w:rPr>
          <w:rStyle w:val="Fett"/>
          <w:rFonts w:eastAsiaTheme="majorEastAsia"/>
        </w:rPr>
        <w:t>Venradt</w:t>
      </w:r>
      <w:proofErr w:type="spellEnd"/>
      <w:r>
        <w:rPr>
          <w:rStyle w:val="Fett"/>
          <w:rFonts w:eastAsiaTheme="majorEastAsia"/>
        </w:rPr>
        <w:t>.</w:t>
      </w:r>
      <w:r>
        <w:t xml:space="preserve"> Nein, Adolph, Ihr </w:t>
      </w:r>
      <w:proofErr w:type="spellStart"/>
      <w:r>
        <w:t>seyd</w:t>
      </w:r>
      <w:proofErr w:type="spellEnd"/>
      <w:r>
        <w:t xml:space="preserve"> ein </w:t>
      </w:r>
      <w:proofErr w:type="spellStart"/>
      <w:r>
        <w:t>Cleriker</w:t>
      </w:r>
      <w:proofErr w:type="spellEnd"/>
      <w:r>
        <w:t xml:space="preserve"> und ein Gelehrter.</w:t>
      </w:r>
    </w:p>
    <w:p w14:paraId="62E1D8EE" w14:textId="77777777" w:rsidR="00DB7BB7" w:rsidRDefault="00DB7BB7" w:rsidP="00DB7BB7">
      <w:pPr>
        <w:pStyle w:val="StandardWeb"/>
      </w:pPr>
      <w:r>
        <w:rPr>
          <w:rStyle w:val="Fett"/>
          <w:rFonts w:eastAsiaTheme="majorEastAsia"/>
        </w:rPr>
        <w:t>Adolph.</w:t>
      </w:r>
      <w:r>
        <w:t xml:space="preserve"> Ich bin kein </w:t>
      </w:r>
      <w:proofErr w:type="spellStart"/>
      <w:r>
        <w:t>Cleriker</w:t>
      </w:r>
      <w:proofErr w:type="spellEnd"/>
      <w:r>
        <w:t xml:space="preserve">; und Gelehrte, die dies nicht sind, werden Euch nicht schuldig </w:t>
      </w:r>
      <w:proofErr w:type="spellStart"/>
      <w:r>
        <w:t>seyn</w:t>
      </w:r>
      <w:proofErr w:type="spellEnd"/>
      <w:r>
        <w:t xml:space="preserve"> zu schwören.</w:t>
      </w:r>
    </w:p>
    <w:p w14:paraId="0D4C1781"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Ihr </w:t>
      </w:r>
      <w:proofErr w:type="spellStart"/>
      <w:r>
        <w:t>seyd</w:t>
      </w:r>
      <w:proofErr w:type="spellEnd"/>
      <w:r>
        <w:t xml:space="preserve"> aber doch ein </w:t>
      </w:r>
      <w:proofErr w:type="spellStart"/>
      <w:r>
        <w:t>Cleriker</w:t>
      </w:r>
      <w:proofErr w:type="spellEnd"/>
      <w:r>
        <w:t>!</w:t>
      </w:r>
    </w:p>
    <w:p w14:paraId="3B2E58B3" w14:textId="77777777" w:rsidR="00DB7BB7" w:rsidRDefault="00DB7BB7" w:rsidP="00DB7BB7">
      <w:pPr>
        <w:pStyle w:val="StandardWeb"/>
      </w:pPr>
      <w:r>
        <w:rPr>
          <w:rStyle w:val="Fett"/>
          <w:rFonts w:eastAsiaTheme="majorEastAsia"/>
        </w:rPr>
        <w:t>Adolph.</w:t>
      </w:r>
      <w:r>
        <w:t xml:space="preserve"> Ich bin’s nicht!</w:t>
      </w:r>
    </w:p>
    <w:p w14:paraId="7C0DA4A3"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Nun, das soll sich schon finden.</w:t>
      </w:r>
    </w:p>
    <w:p w14:paraId="32720AB6" w14:textId="77777777" w:rsidR="00DB7BB7" w:rsidRDefault="00DB7BB7" w:rsidP="00DB7BB7">
      <w:pPr>
        <w:pStyle w:val="StandardWeb"/>
      </w:pPr>
      <w:r>
        <w:rPr>
          <w:rStyle w:val="Fett"/>
          <w:rFonts w:eastAsiaTheme="majorEastAsia"/>
        </w:rPr>
        <w:t>Adolph.</w:t>
      </w:r>
      <w:r>
        <w:t xml:space="preserve"> Freilich, das wird es schon.</w:t>
      </w:r>
    </w:p>
    <w:p w14:paraId="5C11A79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Ihr wollt also durchaus nicht schwören. </w:t>
      </w:r>
      <w:proofErr w:type="spellStart"/>
      <w:r>
        <w:t>Seyd</w:t>
      </w:r>
      <w:proofErr w:type="spellEnd"/>
      <w:r>
        <w:t xml:space="preserve"> Ihr aber bereit zu thun, wozu Ihr Euch erboten habt, </w:t>
      </w:r>
      <w:proofErr w:type="spellStart"/>
      <w:r>
        <w:t>nemlich</w:t>
      </w:r>
      <w:proofErr w:type="spellEnd"/>
      <w:r>
        <w:t xml:space="preserve"> die Wahrheit zu bekennen ohne Eid, auf Ja und Nein?</w:t>
      </w:r>
    </w:p>
    <w:p w14:paraId="2C56D333" w14:textId="77777777" w:rsidR="00DB7BB7" w:rsidRDefault="00DB7BB7" w:rsidP="00DB7BB7">
      <w:pPr>
        <w:pStyle w:val="StandardWeb"/>
      </w:pPr>
      <w:r>
        <w:rPr>
          <w:rStyle w:val="Fett"/>
          <w:rFonts w:eastAsiaTheme="majorEastAsia"/>
        </w:rPr>
        <w:t>Adolph.</w:t>
      </w:r>
      <w:r>
        <w:t xml:space="preserve"> Dazu bin ich bereit. Aber weil ich über die Fragen und Artikel, die Ihr mir vorlegen werdet, nicht nachgedacht habe, so bitte ich armer Gefangener demüthig und um Gottes willen, Ihr möget sie schriftlich, wie Ihr sie bei Euch habt, mir übergeben und mir Zeit gönnen, reiflich darüber nachzudenken und dann meinen Bescheid zu schreiben. Das, </w:t>
      </w:r>
      <w:proofErr w:type="spellStart"/>
      <w:r>
        <w:t>deut</w:t>
      </w:r>
      <w:proofErr w:type="spellEnd"/>
      <w:r>
        <w:t>’ ich, möchte mir nach den Rechten wohl gebühren.</w:t>
      </w:r>
    </w:p>
    <w:p w14:paraId="19F11DB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Nein, Ihr müßt mit lebendiger Stimme antworten, so bringt’s unser Brauch mit sich. (Gleichwohl hatte, wie wir sahen, eben dieser </w:t>
      </w: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dem Inquisiten mehrmals nicht nur Bedenkzeit, sondern auch die </w:t>
      </w:r>
      <w:proofErr w:type="spellStart"/>
      <w:r>
        <w:t>Erlaubniß</w:t>
      </w:r>
      <w:proofErr w:type="spellEnd"/>
      <w:r>
        <w:t xml:space="preserve">, seine Antworten schriftlich von sich zu geben, gestatten wollen, wenn er vorher den Eid geschworen hätte. Da er nun aber diesen nicht schwören wollte und somit vereitelt war, was sie mit dem Schwure, auf dem sie nicht umsonst so hartnäckig bestanden, im Schilde führten, so war ihnen nichts mehr übrig, als ihn mit mündlichen, aus dem Stegreife zu gebenden Antworten noch zu fangen. Eben diesen Kunstgriff gebrauchten diese </w:t>
      </w:r>
      <w:proofErr w:type="spellStart"/>
      <w:r>
        <w:t>Päpstler</w:t>
      </w:r>
      <w:proofErr w:type="spellEnd"/>
      <w:r>
        <w:t xml:space="preserve"> auch gegen </w:t>
      </w:r>
      <w:r>
        <w:rPr>
          <w:rStyle w:val="Fett"/>
          <w:rFonts w:eastAsiaTheme="majorEastAsia"/>
        </w:rPr>
        <w:t>Leonhard Kayser</w:t>
      </w:r>
      <w:r>
        <w:t>, der zwei Jahre früher in Bayern verbrannt worden, und gegen Andere.)</w:t>
      </w:r>
    </w:p>
    <w:p w14:paraId="520E2603" w14:textId="77777777" w:rsidR="00DB7BB7" w:rsidRDefault="00DB7BB7" w:rsidP="00DB7BB7">
      <w:pPr>
        <w:pStyle w:val="StandardWeb"/>
      </w:pPr>
      <w:r>
        <w:rPr>
          <w:rStyle w:val="Fett"/>
          <w:rFonts w:eastAsiaTheme="majorEastAsia"/>
        </w:rPr>
        <w:t>Adolph.</w:t>
      </w:r>
      <w:r>
        <w:t xml:space="preserve"> Nun gut denn, aber </w:t>
      </w:r>
      <w:proofErr w:type="spellStart"/>
      <w:r>
        <w:t>dermalainst</w:t>
      </w:r>
      <w:proofErr w:type="spellEnd"/>
      <w:r>
        <w:t xml:space="preserve">, wenn wir vor </w:t>
      </w:r>
      <w:r>
        <w:rPr>
          <w:rStyle w:val="Fett"/>
          <w:rFonts w:eastAsiaTheme="majorEastAsia"/>
        </w:rPr>
        <w:t>Einen</w:t>
      </w:r>
      <w:r>
        <w:t xml:space="preserve"> Richter kommen, möget Ihr eingedenk </w:t>
      </w:r>
      <w:proofErr w:type="spellStart"/>
      <w:r>
        <w:t>seyn</w:t>
      </w:r>
      <w:proofErr w:type="spellEnd"/>
      <w:r>
        <w:t>, daß Ihr mir jetzt widerrechtlich abgeschlagen habt, was ich den Rechten gemäß begehrt und begehren kann.</w:t>
      </w:r>
    </w:p>
    <w:p w14:paraId="03D518D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1ten</w:t>
      </w:r>
      <w:proofErr w:type="spellEnd"/>
      <w:r>
        <w:t xml:space="preserve"> fragen wir Euch, ob Ihr auch einen kennt, der Martinus Luther heißt?</w:t>
      </w:r>
    </w:p>
    <w:p w14:paraId="212671C2" w14:textId="77777777" w:rsidR="00DB7BB7" w:rsidRDefault="00DB7BB7" w:rsidP="00DB7BB7">
      <w:pPr>
        <w:pStyle w:val="StandardWeb"/>
      </w:pPr>
      <w:r>
        <w:rPr>
          <w:rStyle w:val="Fett"/>
          <w:rFonts w:eastAsiaTheme="majorEastAsia"/>
        </w:rPr>
        <w:t>Adolph.</w:t>
      </w:r>
      <w:r>
        <w:t xml:space="preserve"> Von Angesicht kenne ich ihn nicht, gehört aber habe ich viel von ihm.</w:t>
      </w:r>
    </w:p>
    <w:p w14:paraId="5AE6D2C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2ten</w:t>
      </w:r>
      <w:proofErr w:type="spellEnd"/>
      <w:r>
        <w:t>, ob Ihr seiner auch einige Kundschaft habt?</w:t>
      </w:r>
    </w:p>
    <w:p w14:paraId="6431EC92" w14:textId="77777777" w:rsidR="00DB7BB7" w:rsidRDefault="00DB7BB7" w:rsidP="00DB7BB7">
      <w:pPr>
        <w:pStyle w:val="StandardWeb"/>
      </w:pPr>
      <w:r>
        <w:rPr>
          <w:rStyle w:val="Fett"/>
          <w:rFonts w:eastAsiaTheme="majorEastAsia"/>
        </w:rPr>
        <w:t>Adolph.</w:t>
      </w:r>
      <w:r>
        <w:t xml:space="preserve"> Darauf habe ich geantwortet.</w:t>
      </w:r>
    </w:p>
    <w:p w14:paraId="6A4D7EAB"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3ten</w:t>
      </w:r>
      <w:proofErr w:type="spellEnd"/>
      <w:r>
        <w:t xml:space="preserve">, ob Ihr auch einigen Umgang (Im Originale steht </w:t>
      </w:r>
      <w:r>
        <w:rPr>
          <w:rStyle w:val="Fett"/>
          <w:rFonts w:eastAsiaTheme="majorEastAsia"/>
        </w:rPr>
        <w:t>Gemeinschaft</w:t>
      </w:r>
      <w:r>
        <w:t xml:space="preserve">. Daß dies hier aber Umgang bedeuten solle, erhellet aus Adolphs Antwort und dem darin statt dessen gebrauchten Ausdrucke </w:t>
      </w:r>
      <w:r>
        <w:rPr>
          <w:rStyle w:val="Fett"/>
          <w:rFonts w:eastAsiaTheme="majorEastAsia"/>
        </w:rPr>
        <w:t>Gesellschaft</w:t>
      </w:r>
      <w:r>
        <w:t>.) mit ihm gehabt?</w:t>
      </w:r>
    </w:p>
    <w:p w14:paraId="3A0159F6" w14:textId="77777777" w:rsidR="00DB7BB7" w:rsidRDefault="00DB7BB7" w:rsidP="00DB7BB7">
      <w:pPr>
        <w:pStyle w:val="StandardWeb"/>
      </w:pPr>
      <w:r>
        <w:rPr>
          <w:rStyle w:val="Fett"/>
          <w:rFonts w:eastAsiaTheme="majorEastAsia"/>
        </w:rPr>
        <w:t>Adolph.</w:t>
      </w:r>
      <w:r>
        <w:t xml:space="preserve"> Ich kenne ihn nicht von Angesicht, wie soll ich denn Umgang mit ihm gehabt haben?</w:t>
      </w:r>
    </w:p>
    <w:p w14:paraId="60E5052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4ten</w:t>
      </w:r>
      <w:proofErr w:type="spellEnd"/>
      <w:r>
        <w:t>, ob Ihr auch je gewünscht habt, daß Luthers Schriften verbreitet und vertheidigt würden?</w:t>
      </w:r>
    </w:p>
    <w:p w14:paraId="4D03EB15" w14:textId="77777777" w:rsidR="00DB7BB7" w:rsidRDefault="00DB7BB7" w:rsidP="00DB7BB7">
      <w:pPr>
        <w:pStyle w:val="StandardWeb"/>
      </w:pPr>
      <w:r>
        <w:rPr>
          <w:rStyle w:val="Fett"/>
          <w:rFonts w:eastAsiaTheme="majorEastAsia"/>
        </w:rPr>
        <w:t>Adolph.</w:t>
      </w:r>
      <w:r>
        <w:t xml:space="preserve"> Ja, insofern sie mit dem Evangelio Christi übereinstimmten, aber weiter nicht.</w:t>
      </w:r>
    </w:p>
    <w:p w14:paraId="2A5E61C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Habt Ihr Luthers Bücher gelesen?</w:t>
      </w:r>
    </w:p>
    <w:p w14:paraId="01D96D94" w14:textId="77777777" w:rsidR="00DB7BB7" w:rsidRDefault="00DB7BB7" w:rsidP="00DB7BB7">
      <w:pPr>
        <w:pStyle w:val="StandardWeb"/>
      </w:pPr>
      <w:r>
        <w:rPr>
          <w:rStyle w:val="Fett"/>
          <w:rFonts w:eastAsiaTheme="majorEastAsia"/>
        </w:rPr>
        <w:t>Adolph.</w:t>
      </w:r>
      <w:r>
        <w:t xml:space="preserve"> Ja, etliche.</w:t>
      </w:r>
    </w:p>
    <w:p w14:paraId="0D4D844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Habt Ihr sie gut geheißen?</w:t>
      </w:r>
    </w:p>
    <w:p w14:paraId="71D89CDE" w14:textId="77777777" w:rsidR="00DB7BB7" w:rsidRDefault="00DB7BB7" w:rsidP="00DB7BB7">
      <w:pPr>
        <w:pStyle w:val="StandardWeb"/>
      </w:pPr>
      <w:r>
        <w:rPr>
          <w:rStyle w:val="Fett"/>
          <w:rFonts w:eastAsiaTheme="majorEastAsia"/>
        </w:rPr>
        <w:t>Adolph.</w:t>
      </w:r>
      <w:r>
        <w:t xml:space="preserve"> Ja, insofern sie mit Gottes Worte überein kommen.</w:t>
      </w:r>
    </w:p>
    <w:p w14:paraId="1E06D1E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5ten</w:t>
      </w:r>
      <w:proofErr w:type="spellEnd"/>
      <w:r>
        <w:t xml:space="preserve">, ob Ihr, nachdem Ihr gewußt, daß Luther in den Bann gethan, einigen Umgang (Hier steht im Originale </w:t>
      </w:r>
      <w:r>
        <w:rPr>
          <w:rStyle w:val="Fett"/>
          <w:rFonts w:eastAsiaTheme="majorEastAsia"/>
        </w:rPr>
        <w:t>Gesellschaft</w:t>
      </w:r>
      <w:r>
        <w:t xml:space="preserve">.) mit ihm gehabt, oder ob Ihr </w:t>
      </w:r>
      <w:proofErr w:type="spellStart"/>
      <w:r>
        <w:t>slchen</w:t>
      </w:r>
      <w:proofErr w:type="spellEnd"/>
      <w:r>
        <w:t xml:space="preserve"> Umgang für sündlich haltet?</w:t>
      </w:r>
    </w:p>
    <w:p w14:paraId="06AF266C" w14:textId="77777777" w:rsidR="00DB7BB7" w:rsidRDefault="00DB7BB7" w:rsidP="00DB7BB7">
      <w:pPr>
        <w:pStyle w:val="StandardWeb"/>
      </w:pPr>
      <w:r>
        <w:rPr>
          <w:rStyle w:val="Fett"/>
          <w:rFonts w:eastAsiaTheme="majorEastAsia"/>
        </w:rPr>
        <w:t>Adolph.</w:t>
      </w:r>
      <w:r>
        <w:t xml:space="preserve"> Darauf ist geantwortet.</w:t>
      </w:r>
    </w:p>
    <w:p w14:paraId="0861A3C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6ten</w:t>
      </w:r>
      <w:proofErr w:type="spellEnd"/>
      <w:r>
        <w:t>, ob Ihr Luthern für einen Heiligen und Gerechten geachtet habt, den man als solchen erheben solle?</w:t>
      </w:r>
    </w:p>
    <w:p w14:paraId="24D3BE2A" w14:textId="77777777" w:rsidR="00DB7BB7" w:rsidRDefault="00DB7BB7" w:rsidP="00DB7BB7">
      <w:pPr>
        <w:pStyle w:val="StandardWeb"/>
      </w:pPr>
      <w:r>
        <w:rPr>
          <w:rStyle w:val="Fett"/>
          <w:rFonts w:eastAsiaTheme="majorEastAsia"/>
        </w:rPr>
        <w:t>Adolph.</w:t>
      </w:r>
      <w:r>
        <w:t xml:space="preserve"> Ich bin über Luthern nicht zum Richter gesetzt, sondern Christus allein, der uns mit ihm richten wird.</w:t>
      </w:r>
    </w:p>
    <w:p w14:paraId="6A331AA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Ob Ihr auch glaubet und bekennet, daß jegliches General-</w:t>
      </w:r>
      <w:proofErr w:type="spellStart"/>
      <w:r>
        <w:t>Concilium</w:t>
      </w:r>
      <w:proofErr w:type="spellEnd"/>
      <w:r>
        <w:t xml:space="preserve">, auch das zu </w:t>
      </w:r>
      <w:r>
        <w:rPr>
          <w:rStyle w:val="Fett"/>
          <w:rFonts w:eastAsiaTheme="majorEastAsia"/>
        </w:rPr>
        <w:t>Costnitz</w:t>
      </w:r>
      <w:r>
        <w:t>, die allgemeine Kirche vorstelle?</w:t>
      </w:r>
    </w:p>
    <w:p w14:paraId="4593AC14" w14:textId="77777777" w:rsidR="00DB7BB7" w:rsidRDefault="00DB7BB7" w:rsidP="00DB7BB7">
      <w:pPr>
        <w:pStyle w:val="StandardWeb"/>
      </w:pPr>
      <w:r>
        <w:rPr>
          <w:rStyle w:val="Fett"/>
          <w:rFonts w:eastAsiaTheme="majorEastAsia"/>
        </w:rPr>
        <w:t>Adolph.</w:t>
      </w:r>
      <w:r>
        <w:t xml:space="preserve"> Ja, insofern solche </w:t>
      </w:r>
      <w:proofErr w:type="spellStart"/>
      <w:r>
        <w:t>Concilien</w:t>
      </w:r>
      <w:proofErr w:type="spellEnd"/>
      <w:r>
        <w:t xml:space="preserve"> nicht gewesen und gehalten sind gegen Gottes Wort.</w:t>
      </w:r>
    </w:p>
    <w:p w14:paraId="4D3D427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8ten</w:t>
      </w:r>
      <w:proofErr w:type="spellEnd"/>
      <w:r>
        <w:t xml:space="preserve">, ob Ihr glaubet an das, was die heiligen </w:t>
      </w:r>
      <w:proofErr w:type="spellStart"/>
      <w:r>
        <w:t>Concilien</w:t>
      </w:r>
      <w:proofErr w:type="spellEnd"/>
      <w:r>
        <w:t xml:space="preserve"> zu Gunsten des Glaubens und der Seelen Seligkeit </w:t>
      </w:r>
      <w:proofErr w:type="spellStart"/>
      <w:r>
        <w:t>approbirt</w:t>
      </w:r>
      <w:proofErr w:type="spellEnd"/>
      <w:r>
        <w:t xml:space="preserve"> haben, auch meinet, daß alle Christen es </w:t>
      </w:r>
      <w:proofErr w:type="spellStart"/>
      <w:r>
        <w:t>approbiren</w:t>
      </w:r>
      <w:proofErr w:type="spellEnd"/>
      <w:r>
        <w:t xml:space="preserve"> müssen, hingegen verdammen, was die </w:t>
      </w:r>
      <w:proofErr w:type="spellStart"/>
      <w:r>
        <w:t>Concilien</w:t>
      </w:r>
      <w:proofErr w:type="spellEnd"/>
      <w:r>
        <w:t>, als dem Glauben und den guten Sitten zuwider laufend, verdammt haben und verdammen?</w:t>
      </w:r>
    </w:p>
    <w:p w14:paraId="422AFEAF" w14:textId="77777777" w:rsidR="00DB7BB7" w:rsidRDefault="00DB7BB7" w:rsidP="00DB7BB7">
      <w:pPr>
        <w:pStyle w:val="StandardWeb"/>
      </w:pPr>
      <w:r>
        <w:rPr>
          <w:rStyle w:val="Fett"/>
          <w:rFonts w:eastAsiaTheme="majorEastAsia"/>
        </w:rPr>
        <w:t>Adolph.</w:t>
      </w:r>
      <w:r>
        <w:t xml:space="preserve"> Ist es nach und mit Gottes Worte, was sie beschlossen und verordnet haben, ja, so soll man’s glauben und annehmen, wo nicht, so soll man’s verwerfen.</w:t>
      </w:r>
    </w:p>
    <w:p w14:paraId="06794F4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Adolph, so dürft Ihr nicht antworten, sondern mit Ja oder Nein, wie Ihr Euch ja erboten habt. (Denn freilich waren tausend Fragen möglich, auf welche die Antworten ihn als den größten Ketzer verdammt hätten.)</w:t>
      </w:r>
    </w:p>
    <w:p w14:paraId="76E3FAA3" w14:textId="77777777" w:rsidR="00DB7BB7" w:rsidRDefault="00DB7BB7" w:rsidP="00DB7BB7">
      <w:pPr>
        <w:pStyle w:val="StandardWeb"/>
      </w:pPr>
      <w:r>
        <w:rPr>
          <w:rStyle w:val="Fett"/>
          <w:rFonts w:eastAsiaTheme="majorEastAsia"/>
        </w:rPr>
        <w:t>Adolph.</w:t>
      </w:r>
      <w:r>
        <w:t xml:space="preserve"> Ich habe gesagt, ich wolle antworten Ja, Ja, Nein, Nein, aber in dem Sinne, wie Christus meint, der auf der Juden und Pharisäer Fragen auch nicht immer mit bloßem Ja und Nein geantwortet hat. – Aber, Herr Notar, ich bitte, schreibet meine Verantwortung doch </w:t>
      </w:r>
      <w:proofErr w:type="spellStart"/>
      <w:r>
        <w:t>teutsch</w:t>
      </w:r>
      <w:proofErr w:type="spellEnd"/>
      <w:r>
        <w:t xml:space="preserve">, daß meinen gnädigen Herren, einem Ehrsamen Rathe, alles also vorgelesen </w:t>
      </w:r>
      <w:proofErr w:type="spellStart"/>
      <w:r>
        <w:t>wede</w:t>
      </w:r>
      <w:proofErr w:type="spellEnd"/>
      <w:r>
        <w:t>, wie ich es gesagt.</w:t>
      </w:r>
    </w:p>
    <w:p w14:paraId="23132BDD" w14:textId="77777777" w:rsidR="00DB7BB7" w:rsidRDefault="00DB7BB7" w:rsidP="00DB7BB7">
      <w:pPr>
        <w:pStyle w:val="StandardWeb"/>
      </w:pPr>
      <w:r>
        <w:rPr>
          <w:rStyle w:val="Fett"/>
          <w:rFonts w:eastAsiaTheme="majorEastAsia"/>
        </w:rPr>
        <w:t>Notar.</w:t>
      </w:r>
      <w:r>
        <w:t xml:space="preserve"> In’s </w:t>
      </w:r>
      <w:proofErr w:type="spellStart"/>
      <w:r>
        <w:t>Teutsche</w:t>
      </w:r>
      <w:proofErr w:type="spellEnd"/>
      <w:r>
        <w:t xml:space="preserve"> kann man’s nachher schon übersetzen.</w:t>
      </w:r>
    </w:p>
    <w:p w14:paraId="31867F73" w14:textId="77777777" w:rsidR="00DB7BB7" w:rsidRDefault="00DB7BB7" w:rsidP="00DB7BB7">
      <w:pPr>
        <w:pStyle w:val="StandardWeb"/>
      </w:pPr>
      <w:r>
        <w:rPr>
          <w:rStyle w:val="Fett"/>
          <w:rFonts w:eastAsiaTheme="majorEastAsia"/>
        </w:rPr>
        <w:t>Adolph.</w:t>
      </w:r>
      <w:r>
        <w:t xml:space="preserve"> Werde ich ja doch </w:t>
      </w:r>
      <w:proofErr w:type="spellStart"/>
      <w:r>
        <w:t>teutsch</w:t>
      </w:r>
      <w:proofErr w:type="spellEnd"/>
      <w:r>
        <w:t xml:space="preserve"> gefragt, und antworte </w:t>
      </w:r>
      <w:proofErr w:type="spellStart"/>
      <w:r>
        <w:t>teutsch</w:t>
      </w:r>
      <w:proofErr w:type="spellEnd"/>
      <w:r>
        <w:t>.</w:t>
      </w:r>
    </w:p>
    <w:p w14:paraId="0FD4212B" w14:textId="77777777" w:rsidR="00DB7BB7" w:rsidRDefault="00DB7BB7" w:rsidP="00DB7BB7">
      <w:pPr>
        <w:pStyle w:val="StandardWeb"/>
      </w:pPr>
      <w:r>
        <w:rPr>
          <w:rStyle w:val="Fett"/>
          <w:rFonts w:eastAsiaTheme="majorEastAsia"/>
        </w:rPr>
        <w:t>Notar.</w:t>
      </w:r>
      <w:r>
        <w:t xml:space="preserve"> Processus </w:t>
      </w:r>
      <w:proofErr w:type="spellStart"/>
      <w:r>
        <w:t>juris</w:t>
      </w:r>
      <w:proofErr w:type="spellEnd"/>
      <w:r>
        <w:t xml:space="preserve"> leidet’s nicht anders!</w:t>
      </w:r>
    </w:p>
    <w:p w14:paraId="58091F8C" w14:textId="77777777" w:rsidR="00DB7BB7" w:rsidRDefault="00DB7BB7" w:rsidP="00DB7BB7">
      <w:pPr>
        <w:pStyle w:val="StandardWeb"/>
      </w:pPr>
      <w:r>
        <w:rPr>
          <w:rStyle w:val="Fett"/>
          <w:rFonts w:eastAsiaTheme="majorEastAsia"/>
        </w:rPr>
        <w:t>Adolph.</w:t>
      </w:r>
      <w:r>
        <w:t xml:space="preserve"> Was </w:t>
      </w:r>
      <w:proofErr w:type="spellStart"/>
      <w:r>
        <w:t>beschadet</w:t>
      </w:r>
      <w:proofErr w:type="spellEnd"/>
      <w:r>
        <w:t xml:space="preserve"> das den </w:t>
      </w:r>
      <w:proofErr w:type="spellStart"/>
      <w:r>
        <w:t>processus</w:t>
      </w:r>
      <w:proofErr w:type="spellEnd"/>
      <w:r>
        <w:t xml:space="preserve"> </w:t>
      </w:r>
      <w:proofErr w:type="spellStart"/>
      <w:r>
        <w:t>juris</w:t>
      </w:r>
      <w:proofErr w:type="spellEnd"/>
      <w:r>
        <w:t xml:space="preserve">? Schreibt Ihr mir meine Antwort auf </w:t>
      </w:r>
      <w:proofErr w:type="spellStart"/>
      <w:r>
        <w:t>teutsch</w:t>
      </w:r>
      <w:proofErr w:type="spellEnd"/>
      <w:r>
        <w:t xml:space="preserve">, daß sie mir </w:t>
      </w:r>
      <w:proofErr w:type="spellStart"/>
      <w:r>
        <w:t>durch’s</w:t>
      </w:r>
      <w:proofErr w:type="spellEnd"/>
      <w:r>
        <w:t xml:space="preserve"> </w:t>
      </w:r>
      <w:proofErr w:type="spellStart"/>
      <w:r>
        <w:t>Uebersetzen</w:t>
      </w:r>
      <w:proofErr w:type="spellEnd"/>
      <w:r>
        <w:t xml:space="preserve"> nicht verändert werde, und meine gnädigen Herren hören, was ich wirklich gesagt habe.</w:t>
      </w:r>
    </w:p>
    <w:p w14:paraId="710C2F26" w14:textId="77777777" w:rsidR="00DB7BB7" w:rsidRDefault="00DB7BB7" w:rsidP="00DB7BB7">
      <w:pPr>
        <w:pStyle w:val="StandardWeb"/>
      </w:pPr>
      <w:r>
        <w:rPr>
          <w:rStyle w:val="Fett"/>
          <w:rFonts w:eastAsiaTheme="majorEastAsia"/>
        </w:rPr>
        <w:t>Notar.</w:t>
      </w:r>
      <w:r>
        <w:t xml:space="preserve"> Nein, das geht nicht an! Eure Antworten sollen nicht verändert werden, dafür sorget nicht.</w:t>
      </w:r>
    </w:p>
    <w:p w14:paraId="7B79B738" w14:textId="77777777" w:rsidR="00DB7BB7" w:rsidRDefault="00DB7BB7" w:rsidP="00DB7BB7">
      <w:pPr>
        <w:pStyle w:val="StandardWeb"/>
      </w:pPr>
      <w:r>
        <w:rPr>
          <w:rStyle w:val="Fett"/>
          <w:rFonts w:eastAsiaTheme="majorEastAsia"/>
        </w:rPr>
        <w:t>Adolph.</w:t>
      </w:r>
      <w:r>
        <w:t xml:space="preserve"> Darum bitte ich.</w:t>
      </w:r>
    </w:p>
    <w:p w14:paraId="0776C74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9ten</w:t>
      </w:r>
      <w:proofErr w:type="spellEnd"/>
      <w:r>
        <w:t xml:space="preserve">, glaubet Ihr, daß die Verdammung Martin Luthers durch den heiligen Stuhl nach Recht und Gebühr geschehen </w:t>
      </w:r>
      <w:proofErr w:type="spellStart"/>
      <w:r>
        <w:t>sey</w:t>
      </w:r>
      <w:proofErr w:type="spellEnd"/>
      <w:r>
        <w:t>, und jeder Christgläubige also dafür halten müsse?</w:t>
      </w:r>
    </w:p>
    <w:p w14:paraId="72C77981" w14:textId="77777777" w:rsidR="00DB7BB7" w:rsidRDefault="00DB7BB7" w:rsidP="00DB7BB7">
      <w:pPr>
        <w:pStyle w:val="StandardWeb"/>
      </w:pPr>
      <w:r>
        <w:rPr>
          <w:rStyle w:val="Fett"/>
          <w:rFonts w:eastAsiaTheme="majorEastAsia"/>
        </w:rPr>
        <w:t>Adolph.</w:t>
      </w:r>
      <w:r>
        <w:t xml:space="preserve"> Daß solche Verdammung geschehen </w:t>
      </w:r>
      <w:proofErr w:type="spellStart"/>
      <w:r>
        <w:t>sey</w:t>
      </w:r>
      <w:proofErr w:type="spellEnd"/>
      <w:r>
        <w:t xml:space="preserve">, hab’ ich wohl gehört, ob aber nach den Rechten, kann ich nicht sagen; (Er hatte </w:t>
      </w:r>
      <w:proofErr w:type="spellStart"/>
      <w:r>
        <w:t>nemlich</w:t>
      </w:r>
      <w:proofErr w:type="spellEnd"/>
      <w:r>
        <w:t xml:space="preserve"> von Luthers Schriften wenig gelesen, wie gleich folgt.) so viel aber sage ich, ist sie nach und mit Gottes Worte geschehen, so ist sie recht, wo nicht, so ist sie unrecht.</w:t>
      </w:r>
    </w:p>
    <w:p w14:paraId="698D4917"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Was, Ihr zweifelt daran? Ich habe allhier in </w:t>
      </w:r>
      <w:proofErr w:type="spellStart"/>
      <w:r>
        <w:t>Cöln</w:t>
      </w:r>
      <w:proofErr w:type="spellEnd"/>
      <w:r>
        <w:t xml:space="preserve"> öffentlich von der </w:t>
      </w:r>
      <w:proofErr w:type="spellStart"/>
      <w:r>
        <w:t>Canzel</w:t>
      </w:r>
      <w:proofErr w:type="spellEnd"/>
      <w:r>
        <w:t xml:space="preserve"> wider Luther gepredigt, seine Bücher sind hier verbrannt worden und verdammt, auf Geheiß des Papstes und des Bischofs; meint Ihr denn, daß ich daran Unrecht gethan?</w:t>
      </w:r>
    </w:p>
    <w:p w14:paraId="6C39E1AD" w14:textId="77777777" w:rsidR="00DB7BB7" w:rsidRDefault="00DB7BB7" w:rsidP="00DB7BB7">
      <w:pPr>
        <w:pStyle w:val="StandardWeb"/>
      </w:pPr>
      <w:r>
        <w:rPr>
          <w:rStyle w:val="Fett"/>
          <w:rFonts w:eastAsiaTheme="majorEastAsia"/>
        </w:rPr>
        <w:t>Adolph.</w:t>
      </w:r>
      <w:r>
        <w:t xml:space="preserve"> Wenn Eure Predigt und Verdammung mit Gottes Worte bestehen mögen, so sind sie recht, wo anders, so sind sie unrecht.</w:t>
      </w:r>
    </w:p>
    <w:p w14:paraId="0393A063"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w:t>
      </w:r>
      <w:proofErr w:type="spellStart"/>
      <w:r>
        <w:t>Ey</w:t>
      </w:r>
      <w:proofErr w:type="spellEnd"/>
      <w:r>
        <w:t>, daß dich! –</w:t>
      </w:r>
    </w:p>
    <w:p w14:paraId="517CB73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10ten</w:t>
      </w:r>
      <w:proofErr w:type="spellEnd"/>
      <w:r>
        <w:t xml:space="preserve">, ob Ihr geglaubt, und noch glaubt und saget, daß Luther ein Ketzer, gewesen und noch </w:t>
      </w:r>
      <w:proofErr w:type="spellStart"/>
      <w:r>
        <w:t>sey</w:t>
      </w:r>
      <w:proofErr w:type="spellEnd"/>
      <w:r>
        <w:t>, und seine Bücher und Lehre verkehrt gewesen und noch sind, und der heilige Stuhl ihn solcher Bücher und seiner Verhärtung wegen verdammt habe?</w:t>
      </w:r>
    </w:p>
    <w:p w14:paraId="388E0DED" w14:textId="77777777" w:rsidR="00DB7BB7" w:rsidRDefault="00DB7BB7" w:rsidP="00DB7BB7">
      <w:pPr>
        <w:pStyle w:val="StandardWeb"/>
      </w:pPr>
      <w:r>
        <w:rPr>
          <w:rStyle w:val="Fett"/>
          <w:rFonts w:eastAsiaTheme="majorEastAsia"/>
        </w:rPr>
        <w:t>Adolph.</w:t>
      </w:r>
      <w:r>
        <w:t xml:space="preserve"> Ich habe schon vorhin geantwortet, daß Luther seinen Richter habe. Was aber seine Bücher betrifft, so habe ich ihrer wenig gelesen, und kann also kein allgemeines Urtheil darüber sprechen.</w:t>
      </w:r>
    </w:p>
    <w:p w14:paraId="3CB91F7B"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Welche habt Ihr gelesen?</w:t>
      </w:r>
    </w:p>
    <w:p w14:paraId="24F9781E" w14:textId="77777777" w:rsidR="00DB7BB7" w:rsidRDefault="00DB7BB7" w:rsidP="00DB7BB7">
      <w:pPr>
        <w:pStyle w:val="StandardWeb"/>
      </w:pPr>
      <w:r>
        <w:rPr>
          <w:rStyle w:val="Fett"/>
          <w:rFonts w:eastAsiaTheme="majorEastAsia"/>
        </w:rPr>
        <w:t>Adolph.</w:t>
      </w:r>
      <w:r>
        <w:t xml:space="preserve"> Das, über die 10 Gebote, über das </w:t>
      </w:r>
      <w:proofErr w:type="spellStart"/>
      <w:r>
        <w:t>nunc</w:t>
      </w:r>
      <w:proofErr w:type="spellEnd"/>
      <w:r>
        <w:t xml:space="preserve"> </w:t>
      </w:r>
      <w:proofErr w:type="spellStart"/>
      <w:r>
        <w:t>dimittis</w:t>
      </w:r>
      <w:proofErr w:type="spellEnd"/>
      <w:r>
        <w:t>, über das Sakrament des Abendmahls, wider die Schwärmer.</w:t>
      </w:r>
    </w:p>
    <w:p w14:paraId="1181E6D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Ist das wider </w:t>
      </w:r>
      <w:proofErr w:type="spellStart"/>
      <w:r>
        <w:rPr>
          <w:rStyle w:val="Fett"/>
          <w:rFonts w:eastAsiaTheme="majorEastAsia"/>
        </w:rPr>
        <w:t>Oekolampadius</w:t>
      </w:r>
      <w:proofErr w:type="spellEnd"/>
      <w:r>
        <w:t xml:space="preserve"> und </w:t>
      </w:r>
      <w:proofErr w:type="spellStart"/>
      <w:r>
        <w:rPr>
          <w:rStyle w:val="Fett"/>
          <w:rFonts w:eastAsiaTheme="majorEastAsia"/>
        </w:rPr>
        <w:t>Zwingly</w:t>
      </w:r>
      <w:proofErr w:type="spellEnd"/>
      <w:r>
        <w:t>?</w:t>
      </w:r>
    </w:p>
    <w:p w14:paraId="3F81E567" w14:textId="77777777" w:rsidR="00DB7BB7" w:rsidRDefault="00DB7BB7" w:rsidP="00DB7BB7">
      <w:pPr>
        <w:pStyle w:val="StandardWeb"/>
      </w:pPr>
      <w:r>
        <w:rPr>
          <w:rStyle w:val="Fett"/>
          <w:rFonts w:eastAsiaTheme="majorEastAsia"/>
        </w:rPr>
        <w:t>Adolph.</w:t>
      </w:r>
      <w:r>
        <w:t xml:space="preserve"> Ja, wider diese und etliche Andere.</w:t>
      </w:r>
    </w:p>
    <w:p w14:paraId="754A80B3"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Das über die christliche Freiheit habt Ihr nicht gelesen?</w:t>
      </w:r>
    </w:p>
    <w:p w14:paraId="46383C87" w14:textId="77777777" w:rsidR="00DB7BB7" w:rsidRDefault="00DB7BB7" w:rsidP="00DB7BB7">
      <w:pPr>
        <w:pStyle w:val="StandardWeb"/>
      </w:pPr>
      <w:r>
        <w:rPr>
          <w:rStyle w:val="Fett"/>
          <w:rFonts w:eastAsiaTheme="majorEastAsia"/>
        </w:rPr>
        <w:t>Adolph.</w:t>
      </w:r>
      <w:r>
        <w:t xml:space="preserve"> Auch dieses.</w:t>
      </w:r>
    </w:p>
    <w:p w14:paraId="7676D74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Habt Ihr darin Ketzerei gefunden?</w:t>
      </w:r>
    </w:p>
    <w:p w14:paraId="482E2054" w14:textId="77777777" w:rsidR="00DB7BB7" w:rsidRDefault="00DB7BB7" w:rsidP="00DB7BB7">
      <w:pPr>
        <w:pStyle w:val="StandardWeb"/>
      </w:pPr>
      <w:r>
        <w:rPr>
          <w:rStyle w:val="Fett"/>
          <w:rFonts w:eastAsiaTheme="majorEastAsia"/>
        </w:rPr>
        <w:t>Adolph.</w:t>
      </w:r>
      <w:r>
        <w:t xml:space="preserve"> Nein, was mich deuchte, ist darin nach Gottes Wort nichts ketzerisches.</w:t>
      </w:r>
    </w:p>
    <w:p w14:paraId="2C9B067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Habt Ihr auch die Bücher wider das Sakrament des Altars gelesen?</w:t>
      </w:r>
    </w:p>
    <w:p w14:paraId="5253D5CD" w14:textId="77777777" w:rsidR="00DB7BB7" w:rsidRDefault="00DB7BB7" w:rsidP="00DB7BB7">
      <w:pPr>
        <w:pStyle w:val="StandardWeb"/>
      </w:pPr>
      <w:r>
        <w:rPr>
          <w:rStyle w:val="Fett"/>
          <w:rFonts w:eastAsiaTheme="majorEastAsia"/>
        </w:rPr>
        <w:t>Adolph.</w:t>
      </w:r>
      <w:r>
        <w:t xml:space="preserve"> Nein.</w:t>
      </w:r>
    </w:p>
    <w:p w14:paraId="753DF9C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11ten</w:t>
      </w:r>
      <w:proofErr w:type="spellEnd"/>
      <w:r>
        <w:t>, habt Ihr besessen oder besitzet noch irgend Traktaten, Briefe etc., von Luther oder seinen Schülern herausgegeben?</w:t>
      </w:r>
    </w:p>
    <w:p w14:paraId="65A34A9C" w14:textId="77777777" w:rsidR="00DB7BB7" w:rsidRDefault="00DB7BB7" w:rsidP="00DB7BB7">
      <w:pPr>
        <w:pStyle w:val="StandardWeb"/>
      </w:pPr>
      <w:r>
        <w:rPr>
          <w:rStyle w:val="Fett"/>
          <w:rFonts w:eastAsiaTheme="majorEastAsia"/>
        </w:rPr>
        <w:t>Adolph.</w:t>
      </w:r>
      <w:r>
        <w:t xml:space="preserve"> Ja, wie ich schon bekannt; und zwar, um das Gute, was darin stände, herauszunehmen, das Böse aber vorbei zu lassen, nach Pauli Spruche: Prüfet alles und das Gute behaltet.</w:t>
      </w:r>
    </w:p>
    <w:p w14:paraId="4472394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12ten</w:t>
      </w:r>
      <w:proofErr w:type="spellEnd"/>
      <w:r>
        <w:t>, habt Ihr selbst auch Schriften nach der Lehre Luthers geschrieben, und unter Euerm oder anderm Namen gemein gemacht?</w:t>
      </w:r>
    </w:p>
    <w:p w14:paraId="6D0C6D99" w14:textId="77777777" w:rsidR="00DB7BB7" w:rsidRDefault="00DB7BB7" w:rsidP="00DB7BB7">
      <w:pPr>
        <w:pStyle w:val="StandardWeb"/>
      </w:pPr>
      <w:r>
        <w:rPr>
          <w:rStyle w:val="Fett"/>
          <w:rFonts w:eastAsiaTheme="majorEastAsia"/>
        </w:rPr>
        <w:t>Adolph.</w:t>
      </w:r>
      <w:r>
        <w:t xml:space="preserve"> Ich habe Episteln geschrieben, nach der Lehre des Evangelii Christi; diese Lehre halte ich für allein gut, und wo Luther sie auch hat, da halt ich’s mit ihm, nicht um </w:t>
      </w:r>
      <w:proofErr w:type="spellStart"/>
      <w:r>
        <w:t>seinet</w:t>
      </w:r>
      <w:proofErr w:type="spellEnd"/>
      <w:r>
        <w:t>-, sondern um der Lehre willen.</w:t>
      </w:r>
    </w:p>
    <w:p w14:paraId="10D57CB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13ten</w:t>
      </w:r>
      <w:proofErr w:type="spellEnd"/>
      <w:r>
        <w:t>, kennt Ihr Personen, die Luthers Schriften haben?</w:t>
      </w:r>
    </w:p>
    <w:p w14:paraId="691F7018" w14:textId="77777777" w:rsidR="00DB7BB7" w:rsidRDefault="00DB7BB7" w:rsidP="00DB7BB7">
      <w:pPr>
        <w:pStyle w:val="StandardWeb"/>
      </w:pPr>
      <w:r>
        <w:rPr>
          <w:rStyle w:val="Fett"/>
          <w:rFonts w:eastAsiaTheme="majorEastAsia"/>
        </w:rPr>
        <w:t>Adolph.</w:t>
      </w:r>
      <w:r>
        <w:t xml:space="preserve"> Wohl tausend, die ich aber nicht alle aufzählen kann.</w:t>
      </w:r>
    </w:p>
    <w:p w14:paraId="761C383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14ten</w:t>
      </w:r>
      <w:proofErr w:type="spellEnd"/>
      <w:r>
        <w:t xml:space="preserve">, glaubt Ihr, daß die Sentenz des apostolischen Stuhls </w:t>
      </w:r>
      <w:proofErr w:type="spellStart"/>
      <w:r>
        <w:t>udn</w:t>
      </w:r>
      <w:proofErr w:type="spellEnd"/>
      <w:r>
        <w:t xml:space="preserve"> Papstes Leo X. wider Luther und seine Bücher, als wahr gelten müsse und als katholisch, daß </w:t>
      </w:r>
      <w:proofErr w:type="spellStart"/>
      <w:r>
        <w:t>nemlich</w:t>
      </w:r>
      <w:proofErr w:type="spellEnd"/>
      <w:r>
        <w:t xml:space="preserve"> Luthers Bücher </w:t>
      </w:r>
      <w:proofErr w:type="spellStart"/>
      <w:r>
        <w:t>unkatholisch</w:t>
      </w:r>
      <w:proofErr w:type="spellEnd"/>
      <w:r>
        <w:t xml:space="preserve"> </w:t>
      </w:r>
      <w:proofErr w:type="spellStart"/>
      <w:r>
        <w:t>seyen</w:t>
      </w:r>
      <w:proofErr w:type="spellEnd"/>
      <w:r>
        <w:t>, einige notorisch ketzerisch, andere irrig, etliche lästerlich, wieder etliche frevelhaft und aufrührerisch und noch andere anstößig für fromme Ohren?</w:t>
      </w:r>
    </w:p>
    <w:p w14:paraId="33A5543F" w14:textId="77777777" w:rsidR="00DB7BB7" w:rsidRDefault="00DB7BB7" w:rsidP="00DB7BB7">
      <w:pPr>
        <w:pStyle w:val="StandardWeb"/>
      </w:pPr>
      <w:r>
        <w:rPr>
          <w:rStyle w:val="Fett"/>
          <w:rFonts w:eastAsiaTheme="majorEastAsia"/>
        </w:rPr>
        <w:t>Adolph.</w:t>
      </w:r>
      <w:r>
        <w:t xml:space="preserve"> Darauf hab’ ich doch zuvor geantwortet, und dabei bleib’ ich.</w:t>
      </w:r>
    </w:p>
    <w:p w14:paraId="689DCCA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15ten</w:t>
      </w:r>
      <w:proofErr w:type="spellEnd"/>
      <w:r>
        <w:t xml:space="preserve">, glaubet Ihr, daß der frevelhafte Verächter der Kirchengewohnheiten und der Ceremonie, als der Segnung des Weihwassers, des Salzes, der Kerzen, der Palmen und Kräuter etc. ein Todsünder </w:t>
      </w:r>
      <w:proofErr w:type="spellStart"/>
      <w:r>
        <w:t>sey</w:t>
      </w:r>
      <w:proofErr w:type="spellEnd"/>
      <w:r>
        <w:t>?</w:t>
      </w:r>
    </w:p>
    <w:p w14:paraId="08C00ADE" w14:textId="77777777" w:rsidR="00DB7BB7" w:rsidRDefault="00DB7BB7" w:rsidP="00DB7BB7">
      <w:pPr>
        <w:pStyle w:val="StandardWeb"/>
      </w:pPr>
      <w:r>
        <w:rPr>
          <w:rStyle w:val="Fett"/>
          <w:rFonts w:eastAsiaTheme="majorEastAsia"/>
        </w:rPr>
        <w:t>Adolph.</w:t>
      </w:r>
      <w:r>
        <w:t xml:space="preserve"> Wer dergleichen aus eigenem Frevel verachtet, der thut nicht wohl, ob er aber eine Todsünde begehe, das weiß ich nicht.</w:t>
      </w:r>
    </w:p>
    <w:p w14:paraId="4A6D99F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16ten</w:t>
      </w:r>
      <w:proofErr w:type="spellEnd"/>
      <w:r>
        <w:t xml:space="preserve">, glaubet Ihr, daß im Sakramente des Altars, nach der </w:t>
      </w:r>
      <w:proofErr w:type="spellStart"/>
      <w:r>
        <w:t>Consecration</w:t>
      </w:r>
      <w:proofErr w:type="spellEnd"/>
      <w:r>
        <w:t xml:space="preserve"> des Priesters, unter dem Elemente des Brods und Weins, nicht </w:t>
      </w:r>
      <w:proofErr w:type="spellStart"/>
      <w:r>
        <w:t>materiel</w:t>
      </w:r>
      <w:proofErr w:type="spellEnd"/>
      <w:r>
        <w:t xml:space="preserve"> Brod und Wein </w:t>
      </w:r>
      <w:proofErr w:type="spellStart"/>
      <w:r>
        <w:t>sey</w:t>
      </w:r>
      <w:proofErr w:type="spellEnd"/>
      <w:r>
        <w:t xml:space="preserve">, sondern derselbe Christus allenthalben, der am </w:t>
      </w:r>
      <w:proofErr w:type="spellStart"/>
      <w:r>
        <w:t>Kreutze</w:t>
      </w:r>
      <w:proofErr w:type="spellEnd"/>
      <w:r>
        <w:t xml:space="preserve"> gelitten hat?</w:t>
      </w:r>
    </w:p>
    <w:p w14:paraId="69B8CF8E" w14:textId="77777777" w:rsidR="00DB7BB7" w:rsidRDefault="00DB7BB7" w:rsidP="00DB7BB7">
      <w:pPr>
        <w:pStyle w:val="StandardWeb"/>
      </w:pPr>
      <w:r>
        <w:rPr>
          <w:rStyle w:val="Fett"/>
          <w:rFonts w:eastAsiaTheme="majorEastAsia"/>
        </w:rPr>
        <w:t>Adolph.</w:t>
      </w:r>
      <w:r>
        <w:t xml:space="preserve"> Ich glaube, es </w:t>
      </w:r>
      <w:proofErr w:type="spellStart"/>
      <w:r>
        <w:t>sey</w:t>
      </w:r>
      <w:proofErr w:type="spellEnd"/>
      <w:r>
        <w:t xml:space="preserve"> der wahrhaftige Leib und das wahrhafte Blut Christi, nach seinem eigenen Ausspruche: das ist mein Leib etc. Ob aber nun Brod und Wein noch bleiben, weiß ich nicht; der Herr hat mir auch nicht befohlen, weiter darnach zu forschen. Ich nehme an, was die heilige Schrift gründlich darüber sagt, und weiteres nicht.</w:t>
      </w:r>
    </w:p>
    <w:p w14:paraId="71FF5C3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17ten</w:t>
      </w:r>
      <w:proofErr w:type="spellEnd"/>
      <w:r>
        <w:t xml:space="preserve">, ist nach der </w:t>
      </w:r>
      <w:proofErr w:type="spellStart"/>
      <w:r>
        <w:t>Consecration</w:t>
      </w:r>
      <w:proofErr w:type="spellEnd"/>
      <w:r>
        <w:t xml:space="preserve"> das </w:t>
      </w:r>
      <w:proofErr w:type="spellStart"/>
      <w:r>
        <w:t>fleisch</w:t>
      </w:r>
      <w:proofErr w:type="spellEnd"/>
      <w:r>
        <w:t xml:space="preserve"> und Blut unter der Gestalt des </w:t>
      </w:r>
      <w:proofErr w:type="spellStart"/>
      <w:r>
        <w:t>Brodtes</w:t>
      </w:r>
      <w:proofErr w:type="spellEnd"/>
      <w:r>
        <w:t xml:space="preserve"> allein, und ohne die Gestalt des Weines?</w:t>
      </w:r>
    </w:p>
    <w:p w14:paraId="6C819DD1" w14:textId="77777777" w:rsidR="00DB7BB7" w:rsidRDefault="00DB7BB7" w:rsidP="00DB7BB7">
      <w:pPr>
        <w:pStyle w:val="StandardWeb"/>
      </w:pPr>
      <w:r>
        <w:rPr>
          <w:rStyle w:val="Fett"/>
          <w:rFonts w:eastAsiaTheme="majorEastAsia"/>
        </w:rPr>
        <w:t>Adolph.</w:t>
      </w:r>
      <w:r>
        <w:t xml:space="preserve"> Das sind hohe Fragen, von denen ich nichts verstehe. Ich halte mich hier schlechthin an die bloßen Worte Christi, der saget: das ist mein Leib etc. wie ich vorhin schon sagte. Man pflegt im Sprichworte zu sagen, ein Narr kann mehr fragen, als zehn Weise beantworten können.</w:t>
      </w:r>
    </w:p>
    <w:p w14:paraId="4390543C" w14:textId="77777777" w:rsidR="00DB7BB7" w:rsidRDefault="00DB7BB7" w:rsidP="00DB7BB7">
      <w:pPr>
        <w:pStyle w:val="StandardWeb"/>
      </w:pPr>
      <w:r>
        <w:t>Hört, er heißt sie Narren! rief einer der Abgeordneten.</w:t>
      </w:r>
    </w:p>
    <w:p w14:paraId="12FC5EA3" w14:textId="77777777" w:rsidR="00DB7BB7" w:rsidRDefault="00DB7BB7" w:rsidP="00DB7BB7">
      <w:pPr>
        <w:pStyle w:val="StandardWeb"/>
      </w:pPr>
      <w:proofErr w:type="spellStart"/>
      <w:r>
        <w:rPr>
          <w:rStyle w:val="Fett"/>
          <w:rFonts w:eastAsiaTheme="majorEastAsia"/>
        </w:rPr>
        <w:t>Adloph</w:t>
      </w:r>
      <w:proofErr w:type="spellEnd"/>
      <w:r>
        <w:rPr>
          <w:rStyle w:val="Fett"/>
          <w:rFonts w:eastAsiaTheme="majorEastAsia"/>
        </w:rPr>
        <w:t>.</w:t>
      </w:r>
      <w:r>
        <w:t xml:space="preserve"> Wie sollt ich armer Narr auf so viele Fragen so vieler Weisen, und so ganz ohne Vorbedacht antworten können?</w:t>
      </w:r>
    </w:p>
    <w:p w14:paraId="76C748B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18ten</w:t>
      </w:r>
      <w:proofErr w:type="spellEnd"/>
      <w:r>
        <w:t xml:space="preserve">, glaubet Ihr, daß die Gewohnheit der Heiligen, den </w:t>
      </w:r>
      <w:proofErr w:type="spellStart"/>
      <w:r>
        <w:t>Layen</w:t>
      </w:r>
      <w:proofErr w:type="spellEnd"/>
      <w:r>
        <w:t xml:space="preserve"> das Sakrament bloß unter der Gestalt des Brodes zu reichen, bleiben müsse, und die daran ändern wollen, als Ketzer zu behandeln </w:t>
      </w:r>
      <w:proofErr w:type="spellStart"/>
      <w:r>
        <w:t>seyen</w:t>
      </w:r>
      <w:proofErr w:type="spellEnd"/>
      <w:r>
        <w:t>?</w:t>
      </w:r>
    </w:p>
    <w:p w14:paraId="563D627B" w14:textId="77777777" w:rsidR="00DB7BB7" w:rsidRDefault="00DB7BB7" w:rsidP="00DB7BB7">
      <w:pPr>
        <w:pStyle w:val="StandardWeb"/>
      </w:pPr>
      <w:r>
        <w:rPr>
          <w:rStyle w:val="Fett"/>
          <w:rFonts w:eastAsiaTheme="majorEastAsia"/>
        </w:rPr>
        <w:t>Adolph.</w:t>
      </w:r>
      <w:r>
        <w:t xml:space="preserve"> Sofern es nicht ist wider Gottes Wort.</w:t>
      </w:r>
    </w:p>
    <w:p w14:paraId="0BF7E5F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19ten</w:t>
      </w:r>
      <w:proofErr w:type="spellEnd"/>
      <w:r>
        <w:t xml:space="preserve">, glaubet Ihr, daß Christen, die die </w:t>
      </w:r>
      <w:proofErr w:type="spellStart"/>
      <w:r>
        <w:t>Empfahung</w:t>
      </w:r>
      <w:proofErr w:type="spellEnd"/>
      <w:r>
        <w:t xml:space="preserve"> des Sakraments, der </w:t>
      </w:r>
      <w:proofErr w:type="spellStart"/>
      <w:r>
        <w:t>Beicht</w:t>
      </w:r>
      <w:proofErr w:type="spellEnd"/>
      <w:r>
        <w:t xml:space="preserve">, der Firmung, des heiligen </w:t>
      </w:r>
      <w:proofErr w:type="spellStart"/>
      <w:r>
        <w:t>Oeles</w:t>
      </w:r>
      <w:proofErr w:type="spellEnd"/>
      <w:r>
        <w:t xml:space="preserve"> verachten, Todsünde thun?</w:t>
      </w:r>
    </w:p>
    <w:p w14:paraId="403E3A67" w14:textId="77777777" w:rsidR="00DB7BB7" w:rsidRDefault="00DB7BB7" w:rsidP="00DB7BB7">
      <w:pPr>
        <w:pStyle w:val="StandardWeb"/>
      </w:pPr>
      <w:r>
        <w:rPr>
          <w:rStyle w:val="Fett"/>
          <w:rFonts w:eastAsiaTheme="majorEastAsia"/>
        </w:rPr>
        <w:t>Adolph.</w:t>
      </w:r>
      <w:r>
        <w:t xml:space="preserve"> Die aus eigenem Frevel solche Verachtung üben, thun nicht wohl daran, ob sie aber Todsünde thun, darüber laß ich Gott richten.</w:t>
      </w:r>
    </w:p>
    <w:p w14:paraId="2E535D0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20ten</w:t>
      </w:r>
      <w:proofErr w:type="spellEnd"/>
      <w:r>
        <w:t xml:space="preserve">, glaubet Ihr, daß ein reuiger Christ, der einen Priester weiß, dem er beichten könne, nur diesem allein beichten dürfe, und nicht auch einem oder </w:t>
      </w:r>
      <w:proofErr w:type="spellStart"/>
      <w:r>
        <w:t>mehrern</w:t>
      </w:r>
      <w:proofErr w:type="spellEnd"/>
      <w:r>
        <w:t xml:space="preserve"> </w:t>
      </w:r>
      <w:proofErr w:type="spellStart"/>
      <w:r>
        <w:t>Layen</w:t>
      </w:r>
      <w:proofErr w:type="spellEnd"/>
      <w:r>
        <w:t xml:space="preserve">, so fromm diese auch </w:t>
      </w:r>
      <w:proofErr w:type="spellStart"/>
      <w:r>
        <w:t>seyn</w:t>
      </w:r>
      <w:proofErr w:type="spellEnd"/>
      <w:r>
        <w:t xml:space="preserve"> mögen?</w:t>
      </w:r>
    </w:p>
    <w:p w14:paraId="4F25C18B" w14:textId="77777777" w:rsidR="00DB7BB7" w:rsidRDefault="00DB7BB7" w:rsidP="00DB7BB7">
      <w:pPr>
        <w:pStyle w:val="StandardWeb"/>
      </w:pPr>
      <w:r>
        <w:rPr>
          <w:rStyle w:val="Fett"/>
          <w:rFonts w:eastAsiaTheme="majorEastAsia"/>
        </w:rPr>
        <w:t>Adolph.</w:t>
      </w:r>
      <w:r>
        <w:t xml:space="preserve"> Die </w:t>
      </w:r>
      <w:proofErr w:type="spellStart"/>
      <w:r>
        <w:t>Beicht</w:t>
      </w:r>
      <w:proofErr w:type="spellEnd"/>
      <w:r>
        <w:t xml:space="preserve"> ist gut und tröstlich denen, die von ihren Sünden </w:t>
      </w:r>
      <w:proofErr w:type="spellStart"/>
      <w:r>
        <w:t>geängstet</w:t>
      </w:r>
      <w:proofErr w:type="spellEnd"/>
      <w:r>
        <w:t xml:space="preserve"> werden, „und nicht wissen, wo hinaus, von wegen das Evangelium zu hören, das ihnen insonderheit gepredigt wird,“ wo man aber keinen bequemen Priester hätte, möchte die Beichte auch bei dem Nächsten geschehen.</w:t>
      </w:r>
    </w:p>
    <w:p w14:paraId="767EDB11" w14:textId="77777777" w:rsidR="00DB7BB7" w:rsidRDefault="00DB7BB7" w:rsidP="00DB7BB7">
      <w:pPr>
        <w:pStyle w:val="StandardWeb"/>
      </w:pPr>
      <w:r>
        <w:rPr>
          <w:rStyle w:val="Fett"/>
          <w:rFonts w:eastAsiaTheme="majorEastAsia"/>
        </w:rPr>
        <w:t>Ein Rathsherr.</w:t>
      </w:r>
      <w:r>
        <w:t xml:space="preserve"> Er weiß nicht, was er sagt. (Undeutlich war Adolphs Antwort zum Theil allerdings, ich habe sie daher mit den Worten der Quelle hergesetzt.)</w:t>
      </w:r>
    </w:p>
    <w:p w14:paraId="7BA718C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Kann der Priester in den ihm zugelassenen Fällen, dem Sünder, der gebeichtet hat und </w:t>
      </w:r>
      <w:proofErr w:type="spellStart"/>
      <w:r>
        <w:t>zerknirsch</w:t>
      </w:r>
      <w:proofErr w:type="spellEnd"/>
      <w:r>
        <w:t xml:space="preserve"> ist, die Sünden vergeben und ihm Pönitenz auflegen?</w:t>
      </w:r>
    </w:p>
    <w:p w14:paraId="546D8E70" w14:textId="77777777" w:rsidR="00DB7BB7" w:rsidRDefault="00DB7BB7" w:rsidP="00DB7BB7">
      <w:pPr>
        <w:pStyle w:val="StandardWeb"/>
      </w:pPr>
      <w:r>
        <w:rPr>
          <w:rStyle w:val="Fett"/>
          <w:rFonts w:eastAsiaTheme="majorEastAsia"/>
        </w:rPr>
        <w:t>Adolph.</w:t>
      </w:r>
      <w:r>
        <w:t xml:space="preserve"> So fern solches mit und durch Gottes Wort geschieht, und nicht weiters.</w:t>
      </w:r>
    </w:p>
    <w:p w14:paraId="09FE2EF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22ten</w:t>
      </w:r>
      <w:proofErr w:type="spellEnd"/>
      <w:r>
        <w:t>, kann, wer gebeichtet hat und zerknirscht ist, durch die heiligen Werke, die ihm der Priester zur Pönitenz aufgelegt, für seine Sünden genug thun?</w:t>
      </w:r>
    </w:p>
    <w:p w14:paraId="775B7544" w14:textId="77777777" w:rsidR="00DB7BB7" w:rsidRDefault="00DB7BB7" w:rsidP="00DB7BB7">
      <w:pPr>
        <w:pStyle w:val="StandardWeb"/>
      </w:pPr>
      <w:r>
        <w:rPr>
          <w:rStyle w:val="Fett"/>
          <w:rFonts w:eastAsiaTheme="majorEastAsia"/>
        </w:rPr>
        <w:t>Adolph.</w:t>
      </w:r>
      <w:r>
        <w:t xml:space="preserve"> Ich glaube, daß die wahre Auflegung der Pönitenz </w:t>
      </w:r>
      <w:proofErr w:type="spellStart"/>
      <w:r>
        <w:t>sey</w:t>
      </w:r>
      <w:proofErr w:type="spellEnd"/>
      <w:r>
        <w:t>: Gehe hin und sündige hinfort nicht mehr. Joh. 8.</w:t>
      </w:r>
    </w:p>
    <w:p w14:paraId="0AAEA7DE" w14:textId="77777777" w:rsidR="00DB7BB7" w:rsidRDefault="00DB7BB7" w:rsidP="00DB7BB7">
      <w:pPr>
        <w:pStyle w:val="StandardWeb"/>
      </w:pPr>
      <w:r>
        <w:rPr>
          <w:rStyle w:val="Fett"/>
          <w:rFonts w:eastAsiaTheme="majorEastAsia"/>
        </w:rPr>
        <w:t>Ein Rathsherr.</w:t>
      </w:r>
      <w:r>
        <w:t xml:space="preserve"> Das wäre freilich der rechte Weg, wer ihn nur wandeln könnte!</w:t>
      </w:r>
    </w:p>
    <w:p w14:paraId="696AB45B" w14:textId="77777777" w:rsidR="00DB7BB7" w:rsidRDefault="00DB7BB7" w:rsidP="00DB7BB7">
      <w:pPr>
        <w:pStyle w:val="StandardWeb"/>
      </w:pPr>
      <w:r>
        <w:rPr>
          <w:rStyle w:val="Fett"/>
          <w:rFonts w:eastAsiaTheme="majorEastAsia"/>
        </w:rPr>
        <w:t>Adolph.</w:t>
      </w:r>
      <w:r>
        <w:t xml:space="preserve"> Zweitens glaube ich, daß keine Genugthuung für die Sünde </w:t>
      </w:r>
      <w:proofErr w:type="spellStart"/>
      <w:r>
        <w:t>sey</w:t>
      </w:r>
      <w:proofErr w:type="spellEnd"/>
      <w:r>
        <w:t>, als allein in dem Tode Christi, so nach der Schrift.</w:t>
      </w:r>
    </w:p>
    <w:p w14:paraId="3D95F68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Glaubet Ihr also nicht, daß unsere guten Werke nöthig sind zur Seligkeit?</w:t>
      </w:r>
    </w:p>
    <w:p w14:paraId="3D2063DA" w14:textId="77777777" w:rsidR="00DB7BB7" w:rsidRDefault="00DB7BB7" w:rsidP="00DB7BB7">
      <w:pPr>
        <w:pStyle w:val="StandardWeb"/>
      </w:pPr>
      <w:r>
        <w:rPr>
          <w:rStyle w:val="Fett"/>
          <w:rFonts w:eastAsiaTheme="majorEastAsia"/>
        </w:rPr>
        <w:t>Adolph.</w:t>
      </w:r>
      <w:r>
        <w:t xml:space="preserve"> Nein, dazu ist uns Christus allein genug, so wir das anders fest glauben. Unsere Werke sind bloß Zeichen, </w:t>
      </w:r>
      <w:proofErr w:type="spellStart"/>
      <w:r>
        <w:t>Zeugniß</w:t>
      </w:r>
      <w:proofErr w:type="spellEnd"/>
      <w:r>
        <w:t xml:space="preserve"> und Pfand dieses Glaubens, wieder nach der Schrift.</w:t>
      </w:r>
    </w:p>
    <w:p w14:paraId="1EA379D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23ten</w:t>
      </w:r>
      <w:proofErr w:type="spellEnd"/>
      <w:r>
        <w:t xml:space="preserve">, glaubet Ihr, daß die Jungfrau Maria Jungfrau geblieben </w:t>
      </w:r>
      <w:proofErr w:type="spellStart"/>
      <w:r>
        <w:t>sey</w:t>
      </w:r>
      <w:proofErr w:type="spellEnd"/>
      <w:r>
        <w:t>, nachdem sie Christum geboren.</w:t>
      </w:r>
    </w:p>
    <w:p w14:paraId="0086DAB2" w14:textId="77777777" w:rsidR="00DB7BB7" w:rsidRDefault="00DB7BB7" w:rsidP="00DB7BB7">
      <w:pPr>
        <w:pStyle w:val="StandardWeb"/>
      </w:pPr>
      <w:r>
        <w:rPr>
          <w:rStyle w:val="Fett"/>
          <w:rFonts w:eastAsiaTheme="majorEastAsia"/>
        </w:rPr>
        <w:t>Adolph.</w:t>
      </w:r>
      <w:r>
        <w:t xml:space="preserve"> Ja.</w:t>
      </w:r>
    </w:p>
    <w:p w14:paraId="5080961C"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Das ist doch gut, daß Ihr uns so viel nachgebt! Aber nun zum </w:t>
      </w:r>
      <w:proofErr w:type="spellStart"/>
      <w:r>
        <w:t>24ten</w:t>
      </w:r>
      <w:proofErr w:type="spellEnd"/>
      <w:r>
        <w:t>, glaubet Ihr auch, daß Maria als Mutter Gottes, von allen Christgläubigen müsse geehrt, angerufen und gebeten werden?</w:t>
      </w:r>
    </w:p>
    <w:p w14:paraId="700B99E5" w14:textId="77777777" w:rsidR="00DB7BB7" w:rsidRDefault="00DB7BB7" w:rsidP="00DB7BB7">
      <w:pPr>
        <w:pStyle w:val="StandardWeb"/>
      </w:pPr>
      <w:r>
        <w:rPr>
          <w:rStyle w:val="Fett"/>
          <w:rFonts w:eastAsiaTheme="majorEastAsia"/>
        </w:rPr>
        <w:t>Adolph.</w:t>
      </w:r>
      <w:r>
        <w:t xml:space="preserve"> Man soll sie ehren, und als ein Exempel des Glaubens und der Liebe darstellen, aber sie nicht anrufen, nichts von ihr erbitten; denn es ist Ein Gott und Ein Mittler zwischen Gott und den Menschen, </w:t>
      </w:r>
      <w:proofErr w:type="spellStart"/>
      <w:r>
        <w:t>nemlich</w:t>
      </w:r>
      <w:proofErr w:type="spellEnd"/>
      <w:r>
        <w:t xml:space="preserve"> der Mensch Jesus Christus, 1. Tim. 2, oder wie Johannes sagt, wir haben einen Fürsprecher bei dem Vater, Jesum Christum, den Gerechten.</w:t>
      </w:r>
    </w:p>
    <w:p w14:paraId="081BD6D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25ten</w:t>
      </w:r>
      <w:proofErr w:type="spellEnd"/>
      <w:r>
        <w:t>, ist Maria ohne alle Sünde empfangen und geboren?</w:t>
      </w:r>
    </w:p>
    <w:p w14:paraId="2F0C9D57" w14:textId="77777777" w:rsidR="00DB7BB7" w:rsidRDefault="00DB7BB7" w:rsidP="00DB7BB7">
      <w:pPr>
        <w:pStyle w:val="StandardWeb"/>
      </w:pPr>
      <w:r>
        <w:rPr>
          <w:rStyle w:val="Fett"/>
          <w:rFonts w:eastAsiaTheme="majorEastAsia"/>
        </w:rPr>
        <w:t>Adolph.</w:t>
      </w:r>
      <w:r>
        <w:t xml:space="preserve"> Nein, das ist der Herr Christus allein. Wie es sich aber mit der </w:t>
      </w:r>
      <w:proofErr w:type="spellStart"/>
      <w:r>
        <w:t>Empfängniß</w:t>
      </w:r>
      <w:proofErr w:type="spellEnd"/>
      <w:r>
        <w:t xml:space="preserve"> und Geburt der Maria verhalte, befehle ich Gott.</w:t>
      </w:r>
    </w:p>
    <w:p w14:paraId="11FCD9C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Ist sie nicht ein Brunn der Gnade, und kann uns bei Gott Gnade erwerben?</w:t>
      </w:r>
    </w:p>
    <w:p w14:paraId="2C3BE34A" w14:textId="77777777" w:rsidR="00DB7BB7" w:rsidRDefault="00DB7BB7" w:rsidP="00DB7BB7">
      <w:pPr>
        <w:pStyle w:val="StandardWeb"/>
      </w:pPr>
      <w:r>
        <w:rPr>
          <w:rStyle w:val="Fett"/>
          <w:rFonts w:eastAsiaTheme="majorEastAsia"/>
        </w:rPr>
        <w:t>Adolph.</w:t>
      </w:r>
      <w:r>
        <w:t xml:space="preserve"> Darauf ist geantwortet, </w:t>
      </w:r>
      <w:proofErr w:type="spellStart"/>
      <w:r>
        <w:t>nemlich</w:t>
      </w:r>
      <w:proofErr w:type="spellEnd"/>
      <w:r>
        <w:t xml:space="preserve"> Christus allein ist unser Mittler bei Gott.</w:t>
      </w:r>
    </w:p>
    <w:p w14:paraId="108B5D9C" w14:textId="77777777" w:rsidR="00DB7BB7" w:rsidRDefault="00DB7BB7" w:rsidP="00DB7BB7">
      <w:pPr>
        <w:pStyle w:val="StandardWeb"/>
      </w:pPr>
      <w:r>
        <w:rPr>
          <w:rStyle w:val="Fett"/>
          <w:rFonts w:eastAsiaTheme="majorEastAsia"/>
        </w:rPr>
        <w:t>Der obige Rathsherr.</w:t>
      </w:r>
      <w:r>
        <w:t xml:space="preserve"> Was ist das geredet? Nicht angesehen, daß Joh. 1 geschrieben ist, aus der Fülle Christi haben wir alle empfangen Gnade um Gnade. (Stimmt der Rathsherr hiermit dem Verhörten nicht bei, so weiß man nicht was er will, und ihm gehört dann sein eigenes Wort: er weiß nicht, was er </w:t>
      </w:r>
      <w:proofErr w:type="spellStart"/>
      <w:r>
        <w:t>redeet</w:t>
      </w:r>
      <w:proofErr w:type="spellEnd"/>
      <w:r>
        <w:t>.)</w:t>
      </w:r>
    </w:p>
    <w:p w14:paraId="4D92E75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27ten</w:t>
      </w:r>
      <w:proofErr w:type="spellEnd"/>
      <w:r>
        <w:t>, hat die heil. Kirche etliche Schriftstellen zum Lobe der Maria anwenden, und beim Gottesdienste, mit Lesen, Singen und Predigen, füglich gebrauchen können?</w:t>
      </w:r>
    </w:p>
    <w:p w14:paraId="17C1BAE4" w14:textId="77777777" w:rsidR="00DB7BB7" w:rsidRDefault="00DB7BB7" w:rsidP="00DB7BB7">
      <w:pPr>
        <w:pStyle w:val="StandardWeb"/>
      </w:pPr>
      <w:r>
        <w:rPr>
          <w:rStyle w:val="Fett"/>
          <w:rFonts w:eastAsiaTheme="majorEastAsia"/>
        </w:rPr>
        <w:t>Adolph.</w:t>
      </w:r>
      <w:r>
        <w:t xml:space="preserve"> Was die Schrift klärlich von ihr sagt, kann man auf sie anwenden; doch muß man dabei ihren natürlichen Sinn unverrückt lassen.</w:t>
      </w:r>
    </w:p>
    <w:p w14:paraId="7E2B7ED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28ten</w:t>
      </w:r>
      <w:proofErr w:type="spellEnd"/>
      <w:r>
        <w:t xml:space="preserve">, darf man die andern Heiligen, die hier zu </w:t>
      </w:r>
      <w:proofErr w:type="spellStart"/>
      <w:r>
        <w:t>Cöln</w:t>
      </w:r>
      <w:proofErr w:type="spellEnd"/>
      <w:r>
        <w:t xml:space="preserve"> sind, ehren und anrufen?</w:t>
      </w:r>
    </w:p>
    <w:p w14:paraId="65ADD8EB" w14:textId="77777777" w:rsidR="00DB7BB7" w:rsidRDefault="00DB7BB7" w:rsidP="00DB7BB7">
      <w:pPr>
        <w:pStyle w:val="StandardWeb"/>
      </w:pPr>
      <w:r>
        <w:rPr>
          <w:rStyle w:val="Fett"/>
          <w:rFonts w:eastAsiaTheme="majorEastAsia"/>
        </w:rPr>
        <w:t>Obiger Rathsherr.</w:t>
      </w:r>
      <w:r>
        <w:t xml:space="preserve"> Lieber, darum fraget ihn doch nicht! Hat er das bei unserer lieben Frau nicht zulassen wollen, wie sollt er’s bei den Heiligen?</w:t>
      </w:r>
    </w:p>
    <w:p w14:paraId="59678EE7" w14:textId="77777777" w:rsidR="00DB7BB7" w:rsidRDefault="00DB7BB7" w:rsidP="00DB7BB7">
      <w:pPr>
        <w:pStyle w:val="StandardWeb"/>
      </w:pPr>
      <w:r>
        <w:rPr>
          <w:rStyle w:val="Fett"/>
          <w:rFonts w:eastAsiaTheme="majorEastAsia"/>
        </w:rPr>
        <w:t>Adolph.</w:t>
      </w:r>
      <w:r>
        <w:t xml:space="preserve"> Ja, ich sage hier, wie zuvor bei der Frage über die Verehrung der Jungfrau Maria.</w:t>
      </w:r>
    </w:p>
    <w:p w14:paraId="74E22475" w14:textId="77777777" w:rsidR="00DB7BB7" w:rsidRDefault="00DB7BB7" w:rsidP="00DB7BB7">
      <w:pPr>
        <w:pStyle w:val="StandardWeb"/>
      </w:pPr>
      <w:r>
        <w:rPr>
          <w:rStyle w:val="Fett"/>
          <w:rFonts w:eastAsiaTheme="majorEastAsia"/>
        </w:rPr>
        <w:t>Der Rathsherr.</w:t>
      </w:r>
      <w:r>
        <w:t xml:space="preserve"> </w:t>
      </w:r>
      <w:proofErr w:type="spellStart"/>
      <w:r>
        <w:t>Wußt</w:t>
      </w:r>
      <w:proofErr w:type="spellEnd"/>
      <w:r>
        <w:t>’ ich’s nicht?</w:t>
      </w:r>
    </w:p>
    <w:p w14:paraId="229D95F7"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So ist’s also nichts mit dem: „Heilige Maria, bitte für uns, heiliger Petrus bitte für uns!“</w:t>
      </w:r>
    </w:p>
    <w:p w14:paraId="128EE92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29ten</w:t>
      </w:r>
      <w:proofErr w:type="spellEnd"/>
      <w:r>
        <w:t xml:space="preserve">, darf der Christgläubige der heiligen Heiligthum und Bild, darf er das </w:t>
      </w:r>
      <w:proofErr w:type="spellStart"/>
      <w:r>
        <w:t>Crucifix</w:t>
      </w:r>
      <w:proofErr w:type="spellEnd"/>
      <w:r>
        <w:t xml:space="preserve"> verehren?</w:t>
      </w:r>
    </w:p>
    <w:p w14:paraId="0F92DDB4" w14:textId="77777777" w:rsidR="00DB7BB7" w:rsidRDefault="00DB7BB7" w:rsidP="00DB7BB7">
      <w:pPr>
        <w:pStyle w:val="StandardWeb"/>
      </w:pPr>
      <w:r>
        <w:rPr>
          <w:rStyle w:val="Fett"/>
          <w:rFonts w:eastAsiaTheme="majorEastAsia"/>
        </w:rPr>
        <w:t>Adolph.</w:t>
      </w:r>
      <w:r>
        <w:t xml:space="preserve"> Nein, Gott allein soll man anbeten und ihm in allem dienen. 5 M. 6. Matth. 4.</w:t>
      </w:r>
    </w:p>
    <w:p w14:paraId="104FEAC8"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So ist’s also auch mit dem </w:t>
      </w:r>
      <w:proofErr w:type="spellStart"/>
      <w:r>
        <w:t>crucem</w:t>
      </w:r>
      <w:proofErr w:type="spellEnd"/>
      <w:r>
        <w:t xml:space="preserve"> </w:t>
      </w:r>
      <w:proofErr w:type="spellStart"/>
      <w:r>
        <w:t>tuam</w:t>
      </w:r>
      <w:proofErr w:type="spellEnd"/>
      <w:r>
        <w:t xml:space="preserve"> </w:t>
      </w:r>
      <w:proofErr w:type="spellStart"/>
      <w:r>
        <w:t>adoramus</w:t>
      </w:r>
      <w:proofErr w:type="spellEnd"/>
      <w:r>
        <w:t>, nichts!</w:t>
      </w:r>
    </w:p>
    <w:p w14:paraId="64EEAA7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30ten</w:t>
      </w:r>
      <w:proofErr w:type="spellEnd"/>
      <w:r>
        <w:t>, ist das religiöse Mönchsleben, das von der heil. Kirche gebilligt ist, von den heil. Vätern mit Recht eingeführt?</w:t>
      </w:r>
    </w:p>
    <w:p w14:paraId="330E465D" w14:textId="77777777" w:rsidR="00DB7BB7" w:rsidRDefault="00DB7BB7" w:rsidP="00DB7BB7">
      <w:pPr>
        <w:pStyle w:val="StandardWeb"/>
      </w:pPr>
      <w:r>
        <w:rPr>
          <w:rStyle w:val="Fett"/>
          <w:rFonts w:eastAsiaTheme="majorEastAsia"/>
        </w:rPr>
        <w:t>Adolph.</w:t>
      </w:r>
      <w:r>
        <w:t xml:space="preserve"> Ist es mit, nach und durch Gottes Wort eingeführt, so ist es recht, wo nicht, so ist es unrecht und wird ein Ende nehmen.</w:t>
      </w:r>
    </w:p>
    <w:p w14:paraId="45AE1AE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31ten</w:t>
      </w:r>
      <w:proofErr w:type="spellEnd"/>
      <w:r>
        <w:t xml:space="preserve">, haben Bischöfe und Prälaten Macht, ungehorsame Unterthanen zu bannen, zu </w:t>
      </w:r>
      <w:proofErr w:type="spellStart"/>
      <w:r>
        <w:t>aggraviren</w:t>
      </w:r>
      <w:proofErr w:type="spellEnd"/>
      <w:r>
        <w:t xml:space="preserve"> und </w:t>
      </w:r>
      <w:proofErr w:type="spellStart"/>
      <w:r>
        <w:t>reaggraviren</w:t>
      </w:r>
      <w:proofErr w:type="spellEnd"/>
      <w:r>
        <w:t>, und müssen die Unterthanen diesen Censuren sich unterwerfen?</w:t>
      </w:r>
    </w:p>
    <w:p w14:paraId="434BD854" w14:textId="77777777" w:rsidR="00DB7BB7" w:rsidRDefault="00DB7BB7" w:rsidP="00DB7BB7">
      <w:pPr>
        <w:pStyle w:val="StandardWeb"/>
      </w:pPr>
      <w:r>
        <w:rPr>
          <w:rStyle w:val="Fett"/>
          <w:rFonts w:eastAsiaTheme="majorEastAsia"/>
        </w:rPr>
        <w:t>Adolph.</w:t>
      </w:r>
      <w:r>
        <w:t xml:space="preserve"> Geschieht der Bann nach Gottes Worte, Matth. 18, 1. Cor. 5, 2. Thess. 3, so ist er recht.</w:t>
      </w:r>
    </w:p>
    <w:p w14:paraId="4FB6ED6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32ten</w:t>
      </w:r>
      <w:proofErr w:type="spellEnd"/>
      <w:r>
        <w:t xml:space="preserve">, dürfen </w:t>
      </w:r>
      <w:proofErr w:type="spellStart"/>
      <w:r>
        <w:t>Layen</w:t>
      </w:r>
      <w:proofErr w:type="spellEnd"/>
      <w:r>
        <w:t>, Männer und Frauen das Wort Gottes predigen?</w:t>
      </w:r>
    </w:p>
    <w:p w14:paraId="37BD5411" w14:textId="77777777" w:rsidR="00DB7BB7" w:rsidRDefault="00DB7BB7" w:rsidP="00DB7BB7">
      <w:pPr>
        <w:pStyle w:val="StandardWeb"/>
      </w:pPr>
      <w:r>
        <w:rPr>
          <w:rStyle w:val="Fett"/>
          <w:rFonts w:eastAsiaTheme="majorEastAsia"/>
        </w:rPr>
        <w:t>Adolph.</w:t>
      </w:r>
      <w:r>
        <w:t xml:space="preserve"> Das haben vornehmlich die dazu verordneten Geistlichen zu thun, die </w:t>
      </w:r>
      <w:proofErr w:type="spellStart"/>
      <w:r>
        <w:t>Layen</w:t>
      </w:r>
      <w:proofErr w:type="spellEnd"/>
      <w:r>
        <w:t xml:space="preserve"> aber, wenn sie das Wort gehört haben, sollen unter sich darnach handeln, sich damit einander vermahnen und unterweisen, wie Paulus in den Episteln sagt.</w:t>
      </w:r>
    </w:p>
    <w:p w14:paraId="754EE1FF"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Luther und Paulus, die sind Eure Patronen.</w:t>
      </w:r>
    </w:p>
    <w:p w14:paraId="6E40DAF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33ten</w:t>
      </w:r>
      <w:proofErr w:type="spellEnd"/>
      <w:r>
        <w:t>, soll jeder Priester, auch wenn er nicht gesandt ist, frei predigen, wo, wann und wem er will.</w:t>
      </w:r>
    </w:p>
    <w:p w14:paraId="491CFBCA" w14:textId="77777777" w:rsidR="00DB7BB7" w:rsidRDefault="00DB7BB7" w:rsidP="00DB7BB7">
      <w:pPr>
        <w:pStyle w:val="StandardWeb"/>
      </w:pPr>
      <w:r>
        <w:rPr>
          <w:rStyle w:val="Fett"/>
          <w:rFonts w:eastAsiaTheme="majorEastAsia"/>
        </w:rPr>
        <w:t>Adolph.</w:t>
      </w:r>
      <w:r>
        <w:t xml:space="preserve"> Vornehmlich sollen die predigen, die gesandt sind; predigen aber die, so nicht gesandt sind, so soll man’s ihnen auch nicht wehren. 1 Cor. 14.</w:t>
      </w:r>
    </w:p>
    <w:p w14:paraId="77F447E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34ten</w:t>
      </w:r>
      <w:proofErr w:type="spellEnd"/>
      <w:r>
        <w:t>, ist alle Todsünde, sonderlich die öffentliche, öffentlich zu strafen?</w:t>
      </w:r>
    </w:p>
    <w:p w14:paraId="71783D3D" w14:textId="77777777" w:rsidR="00DB7BB7" w:rsidRDefault="00DB7BB7" w:rsidP="00DB7BB7">
      <w:pPr>
        <w:pStyle w:val="StandardWeb"/>
      </w:pPr>
      <w:r>
        <w:rPr>
          <w:rStyle w:val="Fett"/>
          <w:rFonts w:eastAsiaTheme="majorEastAsia"/>
        </w:rPr>
        <w:t>Adolph.</w:t>
      </w:r>
      <w:r>
        <w:t xml:space="preserve"> Ja, nach 1 Corinth. 5.</w:t>
      </w:r>
    </w:p>
    <w:p w14:paraId="2CD24DF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35ten</w:t>
      </w:r>
      <w:proofErr w:type="spellEnd"/>
      <w:r>
        <w:t xml:space="preserve">, glaubet Ihr auch, daß es ein </w:t>
      </w:r>
      <w:r>
        <w:rPr>
          <w:rStyle w:val="Fett"/>
          <w:rFonts w:eastAsiaTheme="majorEastAsia"/>
        </w:rPr>
        <w:t>leibliches</w:t>
      </w:r>
      <w:r>
        <w:t xml:space="preserve"> Fegefeuer </w:t>
      </w:r>
      <w:proofErr w:type="spellStart"/>
      <w:r>
        <w:t>giebt</w:t>
      </w:r>
      <w:proofErr w:type="spellEnd"/>
      <w:r>
        <w:t>?</w:t>
      </w:r>
    </w:p>
    <w:p w14:paraId="1B05B980" w14:textId="77777777" w:rsidR="00DB7BB7" w:rsidRDefault="00DB7BB7" w:rsidP="00DB7BB7">
      <w:pPr>
        <w:pStyle w:val="StandardWeb"/>
      </w:pPr>
      <w:r>
        <w:rPr>
          <w:rStyle w:val="Fett"/>
          <w:rFonts w:eastAsiaTheme="majorEastAsia"/>
        </w:rPr>
        <w:t>Adolph.</w:t>
      </w:r>
      <w:r>
        <w:t xml:space="preserve"> Nein, denn die Seelen haben keinen Leib, und können darum auch nicht mit leiblichem Feuer </w:t>
      </w:r>
      <w:proofErr w:type="spellStart"/>
      <w:r>
        <w:t>gefeget</w:t>
      </w:r>
      <w:proofErr w:type="spellEnd"/>
      <w:r>
        <w:t xml:space="preserve"> werden. Obendrein steht das Wort Fegefeuer nicht in der Schrift.</w:t>
      </w:r>
    </w:p>
    <w:p w14:paraId="45AA22E4"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36ten</w:t>
      </w:r>
      <w:proofErr w:type="spellEnd"/>
      <w:r>
        <w:t>, glaubet Ihr auch, daß die Seelen im Fegefeuer ihrer Seligkeit gewiß sind?</w:t>
      </w:r>
    </w:p>
    <w:p w14:paraId="2B0951EE" w14:textId="77777777" w:rsidR="00DB7BB7" w:rsidRDefault="00DB7BB7" w:rsidP="00DB7BB7">
      <w:pPr>
        <w:pStyle w:val="StandardWeb"/>
      </w:pPr>
      <w:r>
        <w:rPr>
          <w:rStyle w:val="Fett"/>
          <w:rFonts w:eastAsiaTheme="majorEastAsia"/>
        </w:rPr>
        <w:t>Adolph.</w:t>
      </w:r>
      <w:r>
        <w:t xml:space="preserve"> Ich gebe ja gar kein Fegefeuer zu; und sagt der Herr nicht Matth. 16, wer glaubet und getauft wird, der wird selig werden? Wer also im Glauben stirbt, der ist selig und gerechtfertigt von Sünden Röm. 6, ihm ist also kein Fegefeuer vonnöthen.</w:t>
      </w:r>
    </w:p>
    <w:p w14:paraId="1F98EDC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37ten</w:t>
      </w:r>
      <w:proofErr w:type="spellEnd"/>
      <w:r>
        <w:t>, glaubet Ihr auch, daß die Seelen im Fegefeuer sich entsetzen vor der Pein, immer Ruhe suchen, und also sündigen ohne Unterlaß?</w:t>
      </w:r>
    </w:p>
    <w:p w14:paraId="48E6CEB9" w14:textId="77777777" w:rsidR="00DB7BB7" w:rsidRDefault="00DB7BB7" w:rsidP="00DB7BB7">
      <w:pPr>
        <w:pStyle w:val="StandardWeb"/>
      </w:pPr>
      <w:r>
        <w:rPr>
          <w:rStyle w:val="Fett"/>
          <w:rFonts w:eastAsiaTheme="majorEastAsia"/>
        </w:rPr>
        <w:t>Adolph.</w:t>
      </w:r>
      <w:r>
        <w:t xml:space="preserve"> Die Frage hat nach meinen letzten Antworten keine Statt mehr.</w:t>
      </w:r>
    </w:p>
    <w:p w14:paraId="59956A7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38ten</w:t>
      </w:r>
      <w:proofErr w:type="spellEnd"/>
      <w:r>
        <w:t>, hat der Mensch auch einen freien Willen, daß er mit Gott frei gute Werke thun kann?</w:t>
      </w:r>
    </w:p>
    <w:p w14:paraId="54226093" w14:textId="77777777" w:rsidR="00DB7BB7" w:rsidRDefault="00DB7BB7" w:rsidP="00DB7BB7">
      <w:pPr>
        <w:pStyle w:val="StandardWeb"/>
      </w:pPr>
      <w:r>
        <w:rPr>
          <w:rStyle w:val="Fett"/>
          <w:rFonts w:eastAsiaTheme="majorEastAsia"/>
        </w:rPr>
        <w:t>Adolph.</w:t>
      </w:r>
      <w:r>
        <w:t xml:space="preserve"> Die Sinne und Gedanken des Menschen sind allzeit zum Bösen geneigt, oder genauer nach dem hebräischen Texte, sind sie allzeit böse 1 Mos. 6 und 8. Folglich hat der Mensch zum Guten keinen freien Willen, sondern Gott wirket in ihm das Wollen und Vollbringen Philipp. 2. So meints auch St. Augustin, wo er wider die </w:t>
      </w:r>
      <w:proofErr w:type="spellStart"/>
      <w:r>
        <w:t>Pelaginer</w:t>
      </w:r>
      <w:proofErr w:type="spellEnd"/>
      <w:r>
        <w:t xml:space="preserve"> schreibt. Auch findet sich der Ausdruck </w:t>
      </w:r>
      <w:r>
        <w:rPr>
          <w:rStyle w:val="Fett"/>
          <w:rFonts w:eastAsiaTheme="majorEastAsia"/>
        </w:rPr>
        <w:t>freier Wille</w:t>
      </w:r>
      <w:r>
        <w:t xml:space="preserve"> nicht in der heil. Schrift.</w:t>
      </w:r>
    </w:p>
    <w:p w14:paraId="45DFBF3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39ten</w:t>
      </w:r>
      <w:proofErr w:type="spellEnd"/>
      <w:r>
        <w:t xml:space="preserve"> und letzten, sind die guten Werke verdienstlich, und um die ewige Seligkeit zu erlangen, vonnöthen?</w:t>
      </w:r>
    </w:p>
    <w:p w14:paraId="33B79CB0" w14:textId="77777777" w:rsidR="00DB7BB7" w:rsidRDefault="00DB7BB7" w:rsidP="00DB7BB7">
      <w:pPr>
        <w:pStyle w:val="StandardWeb"/>
      </w:pPr>
      <w:r>
        <w:rPr>
          <w:rStyle w:val="Fett"/>
          <w:rFonts w:eastAsiaTheme="majorEastAsia"/>
        </w:rPr>
        <w:t>Adolph.</w:t>
      </w:r>
      <w:r>
        <w:t xml:space="preserve"> Darauf habe ich vorhin schon geantwortet. (S. oben bei der </w:t>
      </w:r>
      <w:proofErr w:type="spellStart"/>
      <w:r>
        <w:t>22ten</w:t>
      </w:r>
      <w:proofErr w:type="spellEnd"/>
      <w:r>
        <w:t xml:space="preserve"> Frage.) Doch je mehr man Gutes thut, desto mehr zieht man den Herrn Christum an.</w:t>
      </w:r>
    </w:p>
    <w:p w14:paraId="2602E18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Das waren nun die Fragen, die wir unserer </w:t>
      </w:r>
      <w:proofErr w:type="spellStart"/>
      <w:r>
        <w:t>Seits</w:t>
      </w:r>
      <w:proofErr w:type="spellEnd"/>
      <w:r>
        <w:t xml:space="preserve"> Euch vorzulegen hatten. Nun soll’s bald ein Ende haben.</w:t>
      </w:r>
    </w:p>
    <w:p w14:paraId="5791FC56" w14:textId="77777777" w:rsidR="00DB7BB7" w:rsidRDefault="00DB7BB7" w:rsidP="00DB7BB7">
      <w:pPr>
        <w:pStyle w:val="StandardWeb"/>
      </w:pPr>
      <w:r>
        <w:rPr>
          <w:rStyle w:val="Fett"/>
          <w:rFonts w:eastAsiaTheme="majorEastAsia"/>
        </w:rPr>
        <w:t>Adolph.</w:t>
      </w:r>
      <w:r>
        <w:t xml:space="preserve"> Der Herr </w:t>
      </w:r>
      <w:proofErr w:type="spellStart"/>
      <w:r>
        <w:t>sey</w:t>
      </w:r>
      <w:proofErr w:type="spellEnd"/>
      <w:r>
        <w:t xml:space="preserve"> gelobt!</w:t>
      </w:r>
    </w:p>
    <w:p w14:paraId="168A4D5B" w14:textId="77777777" w:rsidR="00DB7BB7" w:rsidRDefault="00DB7BB7" w:rsidP="00DB7BB7">
      <w:pPr>
        <w:pStyle w:val="StandardWeb"/>
      </w:pPr>
      <w:r>
        <w:rPr>
          <w:rStyle w:val="Fett"/>
          <w:rFonts w:eastAsiaTheme="majorEastAsia"/>
        </w:rPr>
        <w:t>Obiger Rathsherr.</w:t>
      </w:r>
      <w:r>
        <w:t xml:space="preserve"> Ja wäre es nur alles verantwortet, so wäre es gut!</w:t>
      </w:r>
    </w:p>
    <w:p w14:paraId="52C654E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Jetzt ist noch übrig, daß wir Euch kürzlich noch die Artikel vorhalten, über welche Ihr </w:t>
      </w:r>
      <w:proofErr w:type="spellStart"/>
      <w:r>
        <w:t>beeits</w:t>
      </w:r>
      <w:proofErr w:type="spellEnd"/>
      <w:r>
        <w:t xml:space="preserve"> von diesen Herrn vom Rathe befragt </w:t>
      </w:r>
      <w:proofErr w:type="spellStart"/>
      <w:r>
        <w:t>seyd</w:t>
      </w:r>
      <w:proofErr w:type="spellEnd"/>
      <w:r>
        <w:t>.</w:t>
      </w:r>
    </w:p>
    <w:p w14:paraId="1DB50322" w14:textId="77777777" w:rsidR="00DB7BB7" w:rsidRDefault="00DB7BB7" w:rsidP="00DB7BB7">
      <w:pPr>
        <w:pStyle w:val="StandardWeb"/>
      </w:pPr>
      <w:r>
        <w:rPr>
          <w:rStyle w:val="Fett"/>
          <w:rFonts w:eastAsiaTheme="majorEastAsia"/>
        </w:rPr>
        <w:t>Adolph.</w:t>
      </w:r>
      <w:r>
        <w:t xml:space="preserve"> Darüber habe ich ja aber meinem Herrn </w:t>
      </w:r>
      <w:proofErr w:type="spellStart"/>
      <w:r>
        <w:t>Thurmmeister</w:t>
      </w:r>
      <w:proofErr w:type="spellEnd"/>
      <w:r>
        <w:t xml:space="preserve"> und </w:t>
      </w:r>
      <w:proofErr w:type="spellStart"/>
      <w:r>
        <w:t>Gwelrichter</w:t>
      </w:r>
      <w:proofErr w:type="spellEnd"/>
      <w:r>
        <w:t xml:space="preserve"> schon Antwort gegeben, und das ist, mein’ ich, genug.</w:t>
      </w:r>
    </w:p>
    <w:p w14:paraId="4445EC9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Nein, das ist nicht genug: Ihr müßt auch uns darauf antworten, damit es alles gehe, wie’s Recht und Brauch ist; denn in solchen Sachen sind </w:t>
      </w:r>
      <w:r>
        <w:rPr>
          <w:rStyle w:val="Fett"/>
          <w:rFonts w:eastAsiaTheme="majorEastAsia"/>
        </w:rPr>
        <w:t>wir</w:t>
      </w:r>
      <w:r>
        <w:t xml:space="preserve"> die geeigneten Richter: – es soll aber nicht lange dauern. So fragen wir Euch denn auf den </w:t>
      </w:r>
      <w:proofErr w:type="spellStart"/>
      <w:r>
        <w:t>1ten</w:t>
      </w:r>
      <w:proofErr w:type="spellEnd"/>
      <w:r>
        <w:t xml:space="preserve"> Artikel: Glaubet Ihr, (</w:t>
      </w:r>
      <w:r>
        <w:rPr>
          <w:rStyle w:val="Fett"/>
          <w:rFonts w:eastAsiaTheme="majorEastAsia"/>
        </w:rPr>
        <w:t>Glaubt</w:t>
      </w:r>
      <w:r>
        <w:t xml:space="preserve"> Ihr? so heißt es in den folgenden ähnlichen Fragen immer, obgleich überall kein Glauben Statt finden. Am sonderbarsten lautet es in der siebenten, achten und neunten Frage.) daß vor etlichen Jahren, besonders 1523, die </w:t>
      </w:r>
      <w:proofErr w:type="spellStart"/>
      <w:r>
        <w:t>Secte</w:t>
      </w:r>
      <w:proofErr w:type="spellEnd"/>
      <w:r>
        <w:t xml:space="preserve"> Martin Luthers nebst ihrer Lehre und ihren Schriften durch unsern Allerheiligsten Papst und unsern </w:t>
      </w:r>
      <w:proofErr w:type="spellStart"/>
      <w:r>
        <w:t>Allerunüberwindlichsten</w:t>
      </w:r>
      <w:proofErr w:type="spellEnd"/>
      <w:r>
        <w:t xml:space="preserve"> Kayser öffentlich als ketzerisch verdammt worden </w:t>
      </w:r>
      <w:proofErr w:type="spellStart"/>
      <w:r>
        <w:t>sey</w:t>
      </w:r>
      <w:proofErr w:type="spellEnd"/>
      <w:r>
        <w:t>?</w:t>
      </w:r>
    </w:p>
    <w:p w14:paraId="49915FE0" w14:textId="77777777" w:rsidR="00DB7BB7" w:rsidRDefault="00DB7BB7" w:rsidP="00DB7BB7">
      <w:pPr>
        <w:pStyle w:val="StandardWeb"/>
      </w:pPr>
      <w:r>
        <w:rPr>
          <w:rStyle w:val="Fett"/>
          <w:rFonts w:eastAsiaTheme="majorEastAsia"/>
        </w:rPr>
        <w:t>Adolph.</w:t>
      </w:r>
      <w:r>
        <w:t xml:space="preserve"> Wohl weiß ich das.</w:t>
      </w:r>
    </w:p>
    <w:p w14:paraId="6917EF1C"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2ten</w:t>
      </w:r>
      <w:proofErr w:type="spellEnd"/>
      <w:r>
        <w:t xml:space="preserve">, glaubet Ihr auch, daß die Schriften Luthers und seiner Anhänger auf Befehl der genannten Oberhäupter in </w:t>
      </w:r>
      <w:proofErr w:type="spellStart"/>
      <w:r>
        <w:t>Cöln</w:t>
      </w:r>
      <w:proofErr w:type="spellEnd"/>
      <w:r>
        <w:t xml:space="preserve"> öffentlich verbrannt worden sind, wie das doch gemein kundig ist?</w:t>
      </w:r>
    </w:p>
    <w:p w14:paraId="563D0419" w14:textId="77777777" w:rsidR="00DB7BB7" w:rsidRDefault="00DB7BB7" w:rsidP="00DB7BB7">
      <w:pPr>
        <w:pStyle w:val="StandardWeb"/>
      </w:pPr>
      <w:r>
        <w:rPr>
          <w:rStyle w:val="Fett"/>
          <w:rFonts w:eastAsiaTheme="majorEastAsia"/>
        </w:rPr>
        <w:t>Adolph.</w:t>
      </w:r>
      <w:r>
        <w:t xml:space="preserve"> Ja, ich habe es gehört.</w:t>
      </w:r>
    </w:p>
    <w:p w14:paraId="7DD327B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3tens</w:t>
      </w:r>
      <w:proofErr w:type="spellEnd"/>
      <w:r>
        <w:t xml:space="preserve">, glaubt Ihr, daß unser Hochwürdigster Herr Erzbischof </w:t>
      </w:r>
      <w:r>
        <w:rPr>
          <w:rStyle w:val="Fett"/>
          <w:rFonts w:eastAsiaTheme="majorEastAsia"/>
        </w:rPr>
        <w:t>Herrmann</w:t>
      </w:r>
      <w:r>
        <w:t xml:space="preserve">, um die päpstlichen und kayserlichen Mandate zu vollstrecken, an den würdigen Herrn Official einen Brief erlassen hat, kraft dessen der letztere am </w:t>
      </w:r>
      <w:proofErr w:type="spellStart"/>
      <w:r>
        <w:t>1ten</w:t>
      </w:r>
      <w:proofErr w:type="spellEnd"/>
      <w:r>
        <w:t xml:space="preserve"> Febr. 1523 in Betreff dieser Schriften ein Verbietungs-Mandat ergehen lassen, zur Nachachtung aller Buchhändler und </w:t>
      </w:r>
      <w:proofErr w:type="spellStart"/>
      <w:r>
        <w:t>sammtlicher</w:t>
      </w:r>
      <w:proofErr w:type="spellEnd"/>
      <w:r>
        <w:t xml:space="preserve"> übrigen Einwohner des Stifts </w:t>
      </w:r>
      <w:proofErr w:type="spellStart"/>
      <w:r>
        <w:t>Cöln</w:t>
      </w:r>
      <w:proofErr w:type="spellEnd"/>
      <w:r>
        <w:t>?</w:t>
      </w:r>
    </w:p>
    <w:p w14:paraId="28A89D1C" w14:textId="77777777" w:rsidR="00DB7BB7" w:rsidRDefault="00DB7BB7" w:rsidP="00DB7BB7">
      <w:pPr>
        <w:pStyle w:val="StandardWeb"/>
      </w:pPr>
      <w:r>
        <w:rPr>
          <w:rStyle w:val="Fett"/>
          <w:rFonts w:eastAsiaTheme="majorEastAsia"/>
        </w:rPr>
        <w:t>Adolph.</w:t>
      </w:r>
      <w:r>
        <w:t xml:space="preserve"> Das alles ist mir allerdings bekannt geworden. (Es steht noch dabei: </w:t>
      </w:r>
      <w:r>
        <w:rPr>
          <w:rStyle w:val="Fett"/>
          <w:rFonts w:eastAsiaTheme="majorEastAsia"/>
        </w:rPr>
        <w:t xml:space="preserve">und ich </w:t>
      </w:r>
      <w:proofErr w:type="spellStart"/>
      <w:r>
        <w:rPr>
          <w:rStyle w:val="Fett"/>
          <w:rFonts w:eastAsiaTheme="majorEastAsia"/>
        </w:rPr>
        <w:t>referire</w:t>
      </w:r>
      <w:proofErr w:type="spellEnd"/>
      <w:r>
        <w:rPr>
          <w:rStyle w:val="Fett"/>
          <w:rFonts w:eastAsiaTheme="majorEastAsia"/>
        </w:rPr>
        <w:t xml:space="preserve"> mich zu dem Mandat</w:t>
      </w:r>
      <w:r>
        <w:t xml:space="preserve">, und weiter unten in der zweitfolgenden Antwort: ich </w:t>
      </w:r>
      <w:proofErr w:type="spellStart"/>
      <w:r>
        <w:t>referire</w:t>
      </w:r>
      <w:proofErr w:type="spellEnd"/>
      <w:r>
        <w:t xml:space="preserve"> mich </w:t>
      </w:r>
      <w:r>
        <w:rPr>
          <w:rStyle w:val="Fett"/>
          <w:rFonts w:eastAsiaTheme="majorEastAsia"/>
        </w:rPr>
        <w:t>an</w:t>
      </w:r>
      <w:r>
        <w:t xml:space="preserve"> das Mandat. Beides soll ohne Zweifel heißen: ich erinnere mich wohl daran.)</w:t>
      </w:r>
    </w:p>
    <w:p w14:paraId="67A0030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4tens</w:t>
      </w:r>
      <w:proofErr w:type="spellEnd"/>
      <w:r>
        <w:t xml:space="preserve">, glaubet Ihr, daß in diesem Mandate allen Einwohnern in Stadt und Stift </w:t>
      </w:r>
      <w:proofErr w:type="spellStart"/>
      <w:r>
        <w:t>Cöln</w:t>
      </w:r>
      <w:proofErr w:type="spellEnd"/>
      <w:r>
        <w:t xml:space="preserve"> unter allerhärtesten Strafen verboten war und noch ist, Schriften Luthers und seiner Anhänger, als verdammte Bücher, zu drucken, zu verkaufen oder mitzutheilen, und auch sonst andere Schriften, die nicht von den verordneten </w:t>
      </w:r>
      <w:proofErr w:type="spellStart"/>
      <w:r>
        <w:t>Commissarien</w:t>
      </w:r>
      <w:proofErr w:type="spellEnd"/>
      <w:r>
        <w:t xml:space="preserve"> als kanonisch und heilsame Lehre enthaltend befunden und erlaubt worden, zu lesen, daraus zu lehren oder zu predigen und sie Andern mitzutheilen?</w:t>
      </w:r>
    </w:p>
    <w:p w14:paraId="00A104CE" w14:textId="77777777" w:rsidR="00DB7BB7" w:rsidRDefault="00DB7BB7" w:rsidP="00DB7BB7">
      <w:pPr>
        <w:pStyle w:val="StandardWeb"/>
      </w:pPr>
      <w:r>
        <w:rPr>
          <w:rStyle w:val="Fett"/>
          <w:rFonts w:eastAsiaTheme="majorEastAsia"/>
        </w:rPr>
        <w:t>Adolph.</w:t>
      </w:r>
      <w:r>
        <w:t xml:space="preserve"> Ich habe gesagt, daß ich von jener Zeit an das Mandat weiß. (</w:t>
      </w:r>
      <w:r>
        <w:rPr>
          <w:rStyle w:val="Fett"/>
          <w:rFonts w:eastAsiaTheme="majorEastAsia"/>
        </w:rPr>
        <w:t>Halte</w:t>
      </w:r>
      <w:r>
        <w:t xml:space="preserve"> steht in der Quelle; indem der </w:t>
      </w:r>
      <w:proofErr w:type="spellStart"/>
      <w:r>
        <w:t>Uebersetzer</w:t>
      </w:r>
      <w:proofErr w:type="spellEnd"/>
      <w:r>
        <w:t xml:space="preserve"> zu genau das </w:t>
      </w:r>
      <w:proofErr w:type="spellStart"/>
      <w:r>
        <w:t>teneo</w:t>
      </w:r>
      <w:proofErr w:type="spellEnd"/>
      <w:r>
        <w:t xml:space="preserve"> der lateinischen </w:t>
      </w:r>
      <w:proofErr w:type="spellStart"/>
      <w:r>
        <w:t>Acten</w:t>
      </w:r>
      <w:proofErr w:type="spellEnd"/>
      <w:r>
        <w:t xml:space="preserve"> wiedergab. Auf diesem Wege sind bekanntlich viele Latinismen ins </w:t>
      </w:r>
      <w:proofErr w:type="spellStart"/>
      <w:r>
        <w:t>Teutsche</w:t>
      </w:r>
      <w:proofErr w:type="spellEnd"/>
      <w:r>
        <w:t xml:space="preserve"> übergegangen.)</w:t>
      </w:r>
    </w:p>
    <w:p w14:paraId="3C41FD7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5tens</w:t>
      </w:r>
      <w:proofErr w:type="spellEnd"/>
      <w:r>
        <w:t xml:space="preserve">, glaubt Ihr, daß eben dies Mandat am 23. Febr. 1523 in der heil. Synode zu </w:t>
      </w:r>
      <w:proofErr w:type="spellStart"/>
      <w:r>
        <w:t>Cöln</w:t>
      </w:r>
      <w:proofErr w:type="spellEnd"/>
      <w:r>
        <w:t xml:space="preserve"> abgelesen und </w:t>
      </w:r>
      <w:proofErr w:type="spellStart"/>
      <w:r>
        <w:t>publicirt</w:t>
      </w:r>
      <w:proofErr w:type="spellEnd"/>
      <w:r>
        <w:t xml:space="preserve"> worden ist?</w:t>
      </w:r>
    </w:p>
    <w:p w14:paraId="4AA5CBFF" w14:textId="77777777" w:rsidR="00DB7BB7" w:rsidRDefault="00DB7BB7" w:rsidP="00DB7BB7">
      <w:pPr>
        <w:pStyle w:val="StandardWeb"/>
      </w:pPr>
      <w:r>
        <w:rPr>
          <w:rStyle w:val="Fett"/>
          <w:rFonts w:eastAsiaTheme="majorEastAsia"/>
        </w:rPr>
        <w:t>Adolph.</w:t>
      </w:r>
      <w:r>
        <w:t xml:space="preserve"> Ich erinnere mich daran.</w:t>
      </w:r>
    </w:p>
    <w:p w14:paraId="558FCE0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6tens</w:t>
      </w:r>
      <w:proofErr w:type="spellEnd"/>
      <w:r>
        <w:t xml:space="preserve">, glaubt Ihr auch, daß es in dem besagten Jahre am Sonntage Reminiscere in allen Kirchen von Stadt und Stift </w:t>
      </w:r>
      <w:proofErr w:type="spellStart"/>
      <w:r>
        <w:t>Cöln</w:t>
      </w:r>
      <w:proofErr w:type="spellEnd"/>
      <w:r>
        <w:t xml:space="preserve"> von den </w:t>
      </w:r>
      <w:proofErr w:type="spellStart"/>
      <w:r>
        <w:t>Canzeln</w:t>
      </w:r>
      <w:proofErr w:type="spellEnd"/>
      <w:r>
        <w:t xml:space="preserve"> bekannt gemacht worden?</w:t>
      </w:r>
    </w:p>
    <w:p w14:paraId="08E0AF74" w14:textId="77777777" w:rsidR="00DB7BB7" w:rsidRDefault="00DB7BB7" w:rsidP="00DB7BB7">
      <w:pPr>
        <w:pStyle w:val="StandardWeb"/>
      </w:pPr>
      <w:r>
        <w:rPr>
          <w:rStyle w:val="Fett"/>
          <w:rFonts w:eastAsiaTheme="majorEastAsia"/>
        </w:rPr>
        <w:t>Adolph.</w:t>
      </w:r>
      <w:r>
        <w:t xml:space="preserve"> Auch dessen erinnere ich mich.</w:t>
      </w:r>
    </w:p>
    <w:p w14:paraId="2EB7A9B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7tens</w:t>
      </w:r>
      <w:proofErr w:type="spellEnd"/>
      <w:r>
        <w:t>, glaubt Ihr, vor, in und nach dem Jahre 1523 im römischen Reiche, d.i. an Orten, die dem Papste, den geistlichen Herren und dem Kayser unterworfen sind, stets gewohnt habt?</w:t>
      </w:r>
    </w:p>
    <w:p w14:paraId="56F7A521" w14:textId="77777777" w:rsidR="00DB7BB7" w:rsidRDefault="00DB7BB7" w:rsidP="00DB7BB7">
      <w:pPr>
        <w:pStyle w:val="StandardWeb"/>
      </w:pPr>
      <w:r>
        <w:rPr>
          <w:rStyle w:val="Fett"/>
          <w:rFonts w:eastAsiaTheme="majorEastAsia"/>
        </w:rPr>
        <w:t>Adolph.</w:t>
      </w:r>
      <w:r>
        <w:t xml:space="preserve"> Ja.</w:t>
      </w:r>
    </w:p>
    <w:p w14:paraId="7586CB4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8tens</w:t>
      </w:r>
      <w:proofErr w:type="spellEnd"/>
      <w:r>
        <w:t xml:space="preserve">, glaubet Ihr, daß Ihr seit dem vorigen Jahr im Stifte </w:t>
      </w:r>
      <w:proofErr w:type="spellStart"/>
      <w:r>
        <w:t>Cöln</w:t>
      </w:r>
      <w:proofErr w:type="spellEnd"/>
      <w:r>
        <w:t>, d.i. an Orten, die unserm Hochwürdigsten Herrn Erzbischofe in geistlichen Sachen unterworfen sind, öffentlich gelebt habt?</w:t>
      </w:r>
    </w:p>
    <w:p w14:paraId="4F31A9BA" w14:textId="77777777" w:rsidR="00DB7BB7" w:rsidRDefault="00DB7BB7" w:rsidP="00DB7BB7">
      <w:pPr>
        <w:pStyle w:val="StandardWeb"/>
      </w:pPr>
      <w:r>
        <w:rPr>
          <w:rStyle w:val="Fett"/>
          <w:rFonts w:eastAsiaTheme="majorEastAsia"/>
        </w:rPr>
        <w:t>Adolph.</w:t>
      </w:r>
      <w:r>
        <w:t xml:space="preserve"> Ja, aber was ist damit geschehen?</w:t>
      </w:r>
    </w:p>
    <w:p w14:paraId="3F49284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Das sollt Ihr jetzt gleich hören. Zum </w:t>
      </w:r>
      <w:proofErr w:type="spellStart"/>
      <w:r>
        <w:t>9ten</w:t>
      </w:r>
      <w:proofErr w:type="spellEnd"/>
      <w:r>
        <w:t xml:space="preserve">, Ihr glaubet demnach, daß Ihr Euch zu allen diesen Artikeln </w:t>
      </w:r>
      <w:proofErr w:type="spellStart"/>
      <w:r>
        <w:t>ungezweifelt</w:t>
      </w:r>
      <w:proofErr w:type="spellEnd"/>
      <w:r>
        <w:t xml:space="preserve"> und offenbar bekannt habt und bekennet?</w:t>
      </w:r>
    </w:p>
    <w:p w14:paraId="749BE2BE" w14:textId="77777777" w:rsidR="00DB7BB7" w:rsidRDefault="00DB7BB7" w:rsidP="00DB7BB7">
      <w:pPr>
        <w:pStyle w:val="StandardWeb"/>
      </w:pPr>
      <w:r>
        <w:rPr>
          <w:rStyle w:val="Fett"/>
          <w:rFonts w:eastAsiaTheme="majorEastAsia"/>
        </w:rPr>
        <w:t>Adolph.</w:t>
      </w:r>
      <w:r>
        <w:t xml:space="preserve"> Darauf hab’ ich doch geantwortet.</w:t>
      </w:r>
    </w:p>
    <w:p w14:paraId="1B568BE3"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Glaubt Ihr auch </w:t>
      </w:r>
      <w:proofErr w:type="spellStart"/>
      <w:r>
        <w:t>10tens</w:t>
      </w:r>
      <w:proofErr w:type="spellEnd"/>
      <w:r>
        <w:t xml:space="preserve">, daß Ihr deswegen billig hättet den Mandaten des Papstes, des </w:t>
      </w:r>
      <w:proofErr w:type="spellStart"/>
      <w:r>
        <w:t>Allerunüberwindlichsten</w:t>
      </w:r>
      <w:proofErr w:type="spellEnd"/>
      <w:r>
        <w:t xml:space="preserve"> Kaysers und unsers Hochwürdigsten Herrn gehorsam </w:t>
      </w:r>
      <w:proofErr w:type="spellStart"/>
      <w:r>
        <w:t>seyn</w:t>
      </w:r>
      <w:proofErr w:type="spellEnd"/>
      <w:r>
        <w:t>, und Euch des Lesens, des Gebrauchs, der Bekanntmachung der Bücher Luthers und seiner Anhänger, ihrer verkehrten und verdammten Lehre, so wie des Verkehrs mit denjenigen, die mit den lutherischen Ketzereien im Gerüchte sind, hättet enthalten sollen?</w:t>
      </w:r>
    </w:p>
    <w:p w14:paraId="6241367D" w14:textId="77777777" w:rsidR="00DB7BB7" w:rsidRDefault="00DB7BB7" w:rsidP="00DB7BB7">
      <w:pPr>
        <w:pStyle w:val="StandardWeb"/>
      </w:pPr>
      <w:r>
        <w:rPr>
          <w:rStyle w:val="Fett"/>
          <w:rFonts w:eastAsiaTheme="majorEastAsia"/>
        </w:rPr>
        <w:t>Adolph.</w:t>
      </w:r>
      <w:r>
        <w:t xml:space="preserve"> Ich meine nicht, daß ich wider meiner Obern Mandate gehandelt habe. Denn die lutherischen Bücher habe ich gelesen, um Gutes daraus zu lehren und das Schlechte darin fahren zu lassen, nach Pauli Spruche: Prüfet alles und das Gute behaltet; und lehret ja auch der Papst selbst in seinem Rechte, daß man ketzerische Bücher lesen solle, um sie mit ihren eigenen Worten widerlegen zu können?</w:t>
      </w:r>
    </w:p>
    <w:p w14:paraId="7AD44DF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11tens</w:t>
      </w:r>
      <w:proofErr w:type="spellEnd"/>
      <w:r>
        <w:t xml:space="preserve">, glaubet Ihr nicht minder, daß das eben Gesagte durch ein im Schwange gehendes Gerücht, und das Nachfolgende durch Anbringung nicht Eines, sondern vieler, nicht Argwöhnischer, sondern Glaubhafter, zu den Ohren des Herrn Prokurators und </w:t>
      </w:r>
      <w:proofErr w:type="spellStart"/>
      <w:r>
        <w:t>Fiskalis</w:t>
      </w:r>
      <w:proofErr w:type="spellEnd"/>
      <w:r>
        <w:t xml:space="preserve"> </w:t>
      </w:r>
      <w:r>
        <w:rPr>
          <w:rStyle w:val="Fett"/>
          <w:rFonts w:eastAsiaTheme="majorEastAsia"/>
        </w:rPr>
        <w:t>Johann Trip</w:t>
      </w:r>
      <w:r>
        <w:t xml:space="preserve"> gekommen </w:t>
      </w:r>
      <w:proofErr w:type="spellStart"/>
      <w:r>
        <w:t>sey</w:t>
      </w:r>
      <w:proofErr w:type="spellEnd"/>
      <w:r>
        <w:t xml:space="preserve">, daß Ihr </w:t>
      </w:r>
      <w:proofErr w:type="spellStart"/>
      <w:r>
        <w:t>nemlich</w:t>
      </w:r>
      <w:proofErr w:type="spellEnd"/>
      <w:r>
        <w:t xml:space="preserve"> den Mandaten ungehorsam gewesen </w:t>
      </w:r>
      <w:proofErr w:type="spellStart"/>
      <w:r>
        <w:t>seyd</w:t>
      </w:r>
      <w:proofErr w:type="spellEnd"/>
      <w:r>
        <w:t>, de facto dawider gehandelt und Euch mit den Ketzereien und dem lutherischen Unglauben besudelt habt?</w:t>
      </w:r>
    </w:p>
    <w:p w14:paraId="3DC121C1" w14:textId="77777777" w:rsidR="00DB7BB7" w:rsidRDefault="00DB7BB7" w:rsidP="00DB7BB7">
      <w:pPr>
        <w:pStyle w:val="StandardWeb"/>
      </w:pPr>
      <w:r>
        <w:rPr>
          <w:rStyle w:val="Fett"/>
          <w:rFonts w:eastAsiaTheme="majorEastAsia"/>
        </w:rPr>
        <w:t>Adolph.</w:t>
      </w:r>
      <w:r>
        <w:t xml:space="preserve"> Das glaube ich nicht.</w:t>
      </w:r>
    </w:p>
    <w:p w14:paraId="3538B52B"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12tens</w:t>
      </w:r>
      <w:proofErr w:type="spellEnd"/>
      <w:r>
        <w:t>, daß Ihr nach dem Jahre 1523 verschiedene Bücher von Luther und seinen Anhängern gehabt und noch habt, sie selbst gelesen und Vielen beiderlei Geschlechts mitgetheilt?</w:t>
      </w:r>
    </w:p>
    <w:p w14:paraId="5B8AF41B" w14:textId="77777777" w:rsidR="00DB7BB7" w:rsidRDefault="00DB7BB7" w:rsidP="00DB7BB7">
      <w:pPr>
        <w:pStyle w:val="StandardWeb"/>
      </w:pPr>
      <w:r>
        <w:rPr>
          <w:rStyle w:val="Fett"/>
          <w:rFonts w:eastAsiaTheme="majorEastAsia"/>
        </w:rPr>
        <w:t>Adolph.</w:t>
      </w:r>
      <w:r>
        <w:t xml:space="preserve"> Mehr als einmal habe ich bereits gestanden, daß ich der lutherischen Bücher wenige und diese nur in der Absicht gelesen habe, um das Gute darin zu behalten; allein mitgetheilt habe ich sie keinem. Wohl aber habe ich Etlichen das Neue Testament in </w:t>
      </w:r>
      <w:proofErr w:type="spellStart"/>
      <w:r>
        <w:t>teutscher</w:t>
      </w:r>
      <w:proofErr w:type="spellEnd"/>
      <w:r>
        <w:t xml:space="preserve"> Sprache zugeschickt und </w:t>
      </w:r>
      <w:proofErr w:type="spellStart"/>
      <w:r>
        <w:t>mittgetheilt</w:t>
      </w:r>
      <w:proofErr w:type="spellEnd"/>
      <w:r>
        <w:t>.</w:t>
      </w:r>
    </w:p>
    <w:p w14:paraId="7CC3A69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Und zwar nach Luthers </w:t>
      </w:r>
      <w:proofErr w:type="spellStart"/>
      <w:r>
        <w:t>Verteutschung</w:t>
      </w:r>
      <w:proofErr w:type="spellEnd"/>
      <w:r>
        <w:t>?</w:t>
      </w:r>
    </w:p>
    <w:p w14:paraId="78DA050E" w14:textId="77777777" w:rsidR="00DB7BB7" w:rsidRDefault="00DB7BB7" w:rsidP="00DB7BB7">
      <w:pPr>
        <w:pStyle w:val="StandardWeb"/>
      </w:pPr>
      <w:r>
        <w:rPr>
          <w:rStyle w:val="Fett"/>
          <w:rFonts w:eastAsiaTheme="majorEastAsia"/>
        </w:rPr>
        <w:t>Adolph.</w:t>
      </w:r>
      <w:r>
        <w:t xml:space="preserve"> Das weiß ich nicht, es war in Holland gedruckt, wo Luther nicht wohnt.</w:t>
      </w:r>
    </w:p>
    <w:p w14:paraId="5F00D80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13tens</w:t>
      </w:r>
      <w:proofErr w:type="spellEnd"/>
      <w:r>
        <w:t xml:space="preserve">, daß Ihr laut gesagt und gepredigt, die Lehre Luthers und seiner Anhänger, wie sie in diesen Büchern </w:t>
      </w:r>
      <w:proofErr w:type="spellStart"/>
      <w:r>
        <w:t>stehn</w:t>
      </w:r>
      <w:proofErr w:type="spellEnd"/>
      <w:r>
        <w:t xml:space="preserve">, </w:t>
      </w:r>
      <w:proofErr w:type="spellStart"/>
      <w:r>
        <w:t>sey</w:t>
      </w:r>
      <w:proofErr w:type="spellEnd"/>
      <w:r>
        <w:t xml:space="preserve"> für wahr, gut und heilsam zu halten und zu befolgen?</w:t>
      </w:r>
    </w:p>
    <w:p w14:paraId="3E6B8A2F" w14:textId="77777777" w:rsidR="00DB7BB7" w:rsidRDefault="00DB7BB7" w:rsidP="00DB7BB7">
      <w:pPr>
        <w:pStyle w:val="StandardWeb"/>
      </w:pPr>
      <w:r>
        <w:rPr>
          <w:rStyle w:val="Fett"/>
          <w:rFonts w:eastAsiaTheme="majorEastAsia"/>
        </w:rPr>
        <w:t>Adolph.</w:t>
      </w:r>
      <w:r>
        <w:t xml:space="preserve"> Ich habe gesagt, die Lehre Christi allein </w:t>
      </w:r>
      <w:proofErr w:type="spellStart"/>
      <w:r>
        <w:t>sey</w:t>
      </w:r>
      <w:proofErr w:type="spellEnd"/>
      <w:r>
        <w:t xml:space="preserve"> wahr, gut, heilsam und zu befolgen, und wo Luther diese Lehre schrift- oder mündlich vortrage, lauter und unentstellt, solle man sie von ihm so gut annehmen, wie von allen andern, die sie ausbreiten.</w:t>
      </w:r>
    </w:p>
    <w:p w14:paraId="3EA1158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14tens</w:t>
      </w:r>
      <w:proofErr w:type="spellEnd"/>
      <w:r>
        <w:t xml:space="preserve">, zum Beweise des Obigen, bringt der Fiskal </w:t>
      </w:r>
      <w:r>
        <w:rPr>
          <w:rStyle w:val="Fett"/>
          <w:rFonts w:eastAsiaTheme="majorEastAsia"/>
        </w:rPr>
        <w:t>Trip</w:t>
      </w:r>
      <w:r>
        <w:t xml:space="preserve"> bei, daß Ihr als Schulmeister in </w:t>
      </w:r>
      <w:r>
        <w:rPr>
          <w:rStyle w:val="Fett"/>
          <w:rFonts w:eastAsiaTheme="majorEastAsia"/>
        </w:rPr>
        <w:t>Münster</w:t>
      </w:r>
      <w:r>
        <w:t xml:space="preserve"> Euere Schüler mit den lutherischen Schriften bekannt gemacht habt, und sie daraus unterwiesen.</w:t>
      </w:r>
    </w:p>
    <w:p w14:paraId="44C39776" w14:textId="77777777" w:rsidR="00DB7BB7" w:rsidRDefault="00DB7BB7" w:rsidP="00DB7BB7">
      <w:pPr>
        <w:pStyle w:val="StandardWeb"/>
      </w:pPr>
      <w:r>
        <w:rPr>
          <w:rStyle w:val="Fett"/>
          <w:rFonts w:eastAsiaTheme="majorEastAsia"/>
        </w:rPr>
        <w:t>Adolph.</w:t>
      </w:r>
      <w:r>
        <w:t xml:space="preserve"> Schulmeister bin ich zu Münster gewesen, aber daß ich meinen Schülern solche Schriften mitgetheilt und sie daraus gelehret, kann man mit der Wahrheit nicht beweisen.</w:t>
      </w:r>
    </w:p>
    <w:p w14:paraId="1E966548"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15tens</w:t>
      </w:r>
      <w:proofErr w:type="spellEnd"/>
      <w:r>
        <w:t xml:space="preserve">, Darauf habt Ihr als Schullehrer zu </w:t>
      </w:r>
      <w:r>
        <w:rPr>
          <w:rStyle w:val="Fett"/>
          <w:rFonts w:eastAsiaTheme="majorEastAsia"/>
        </w:rPr>
        <w:t>Wesel</w:t>
      </w:r>
      <w:r>
        <w:t xml:space="preserve"> im </w:t>
      </w:r>
      <w:proofErr w:type="spellStart"/>
      <w:r>
        <w:t>Krysam</w:t>
      </w:r>
      <w:proofErr w:type="spellEnd"/>
      <w:r>
        <w:t xml:space="preserve"> </w:t>
      </w:r>
      <w:proofErr w:type="spellStart"/>
      <w:r>
        <w:t>Cöln</w:t>
      </w:r>
      <w:proofErr w:type="spellEnd"/>
      <w:r>
        <w:t xml:space="preserve"> das </w:t>
      </w:r>
      <w:proofErr w:type="spellStart"/>
      <w:r>
        <w:t>nemliche</w:t>
      </w:r>
      <w:proofErr w:type="spellEnd"/>
      <w:r>
        <w:t xml:space="preserve"> gethan.</w:t>
      </w:r>
    </w:p>
    <w:p w14:paraId="0AB845B7" w14:textId="77777777" w:rsidR="00DB7BB7" w:rsidRDefault="00DB7BB7" w:rsidP="00DB7BB7">
      <w:pPr>
        <w:pStyle w:val="StandardWeb"/>
      </w:pPr>
      <w:r>
        <w:rPr>
          <w:rStyle w:val="Fett"/>
          <w:rFonts w:eastAsiaTheme="majorEastAsia"/>
        </w:rPr>
        <w:t>Adolph.</w:t>
      </w:r>
      <w:r>
        <w:t xml:space="preserve"> Auch zu </w:t>
      </w:r>
      <w:r>
        <w:rPr>
          <w:rStyle w:val="Fett"/>
          <w:rFonts w:eastAsiaTheme="majorEastAsia"/>
        </w:rPr>
        <w:t>Wesel</w:t>
      </w:r>
      <w:r>
        <w:t xml:space="preserve"> war ich Lehrer, aber habe den dortigen Kindern, wie denen zu </w:t>
      </w:r>
      <w:r>
        <w:rPr>
          <w:rStyle w:val="Fett"/>
          <w:rFonts w:eastAsiaTheme="majorEastAsia"/>
        </w:rPr>
        <w:t>Münster</w:t>
      </w:r>
      <w:r>
        <w:t>, ihre Grammatik und sonstiges Schulwissen, beigebracht, außerdem sie auch im Evangelio Christi unterwiesen, so viel mir Gott Gnade dazu gegeben; das ist’s alles.</w:t>
      </w:r>
    </w:p>
    <w:p w14:paraId="5A5726B1"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16tens</w:t>
      </w:r>
      <w:proofErr w:type="spellEnd"/>
      <w:r>
        <w:t xml:space="preserve">, daß Ihr in derselben Zeit zu </w:t>
      </w:r>
      <w:r>
        <w:rPr>
          <w:rStyle w:val="Fett"/>
          <w:rFonts w:eastAsiaTheme="majorEastAsia"/>
        </w:rPr>
        <w:t>Wesel</w:t>
      </w:r>
      <w:r>
        <w:t xml:space="preserve"> und zu </w:t>
      </w:r>
      <w:proofErr w:type="spellStart"/>
      <w:r>
        <w:rPr>
          <w:rStyle w:val="Fett"/>
          <w:rFonts w:eastAsiaTheme="majorEastAsia"/>
        </w:rPr>
        <w:t>Bürich</w:t>
      </w:r>
      <w:proofErr w:type="spellEnd"/>
      <w:r>
        <w:t xml:space="preserve"> jene Schriften Priestern und andern Personen beiderlei Geschlechts mitgetheilt, sie daraus unterrichtet, daraus gepredigt und versichert habt, daß die darin enthaltene Lehre heilsam und zu befolgen </w:t>
      </w:r>
      <w:proofErr w:type="spellStart"/>
      <w:r>
        <w:t>sey</w:t>
      </w:r>
      <w:proofErr w:type="spellEnd"/>
      <w:r>
        <w:t>.</w:t>
      </w:r>
    </w:p>
    <w:p w14:paraId="5C742A64" w14:textId="77777777" w:rsidR="00DB7BB7" w:rsidRDefault="00DB7BB7" w:rsidP="00DB7BB7">
      <w:pPr>
        <w:pStyle w:val="StandardWeb"/>
      </w:pPr>
      <w:r>
        <w:rPr>
          <w:rStyle w:val="Fett"/>
          <w:rFonts w:eastAsiaTheme="majorEastAsia"/>
        </w:rPr>
        <w:t>Adolph.</w:t>
      </w:r>
      <w:r>
        <w:t xml:space="preserve"> Nicht so, sondern </w:t>
      </w:r>
      <w:proofErr w:type="spellStart"/>
      <w:r>
        <w:t>ds</w:t>
      </w:r>
      <w:proofErr w:type="spellEnd"/>
      <w:r>
        <w:t xml:space="preserve"> habe ich gesagt, daß die Lehre Christi allein heilsam und zu befolgen </w:t>
      </w:r>
      <w:proofErr w:type="spellStart"/>
      <w:r>
        <w:t>sey</w:t>
      </w:r>
      <w:proofErr w:type="spellEnd"/>
      <w:r>
        <w:t>, wie ich nun mehrmals bekannt habe.</w:t>
      </w:r>
    </w:p>
    <w:p w14:paraId="6F8B3337"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17tens</w:t>
      </w:r>
      <w:proofErr w:type="spellEnd"/>
      <w:r>
        <w:t xml:space="preserve">, Ihr habt die besagten Schriften dem Priester </w:t>
      </w:r>
      <w:r>
        <w:rPr>
          <w:rStyle w:val="Fett"/>
          <w:rFonts w:eastAsiaTheme="majorEastAsia"/>
        </w:rPr>
        <w:t xml:space="preserve">Johann </w:t>
      </w:r>
      <w:proofErr w:type="spellStart"/>
      <w:r>
        <w:rPr>
          <w:rStyle w:val="Fett"/>
          <w:rFonts w:eastAsiaTheme="majorEastAsia"/>
        </w:rPr>
        <w:t>Klopreis</w:t>
      </w:r>
      <w:proofErr w:type="spellEnd"/>
      <w:r>
        <w:t xml:space="preserve"> mitgetheilt und ihn in der lutherischen Lehre unterwiesen und bestärkt.</w:t>
      </w:r>
    </w:p>
    <w:p w14:paraId="4A38AC9B" w14:textId="77777777" w:rsidR="00DB7BB7" w:rsidRDefault="00DB7BB7" w:rsidP="00DB7BB7">
      <w:pPr>
        <w:pStyle w:val="StandardWeb"/>
      </w:pPr>
      <w:r>
        <w:rPr>
          <w:rStyle w:val="Fett"/>
          <w:rFonts w:eastAsiaTheme="majorEastAsia"/>
        </w:rPr>
        <w:t>Adolph.</w:t>
      </w:r>
      <w:r>
        <w:t xml:space="preserve"> Auch nicht so, doch das ist wahr, daß </w:t>
      </w:r>
      <w:r>
        <w:rPr>
          <w:rStyle w:val="Fett"/>
          <w:rFonts w:eastAsiaTheme="majorEastAsia"/>
        </w:rPr>
        <w:t xml:space="preserve">J. </w:t>
      </w:r>
      <w:proofErr w:type="spellStart"/>
      <w:r>
        <w:rPr>
          <w:rStyle w:val="Fett"/>
          <w:rFonts w:eastAsiaTheme="majorEastAsia"/>
        </w:rPr>
        <w:t>Klopreis</w:t>
      </w:r>
      <w:proofErr w:type="spellEnd"/>
      <w:r>
        <w:t xml:space="preserve"> einmal alle meine Bücher bei sich gehabt hat, ob er sie aber gelesen, weiß ich nicht. Die heil. Schrift dagegen habe ich gemeinschaftlich mit ihm häufig gelesen.</w:t>
      </w:r>
    </w:p>
    <w:p w14:paraId="7B42983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18ten</w:t>
      </w:r>
      <w:proofErr w:type="spellEnd"/>
      <w:r>
        <w:t xml:space="preserve">, daß Ihr zu </w:t>
      </w:r>
      <w:proofErr w:type="spellStart"/>
      <w:r>
        <w:rPr>
          <w:rStyle w:val="Fett"/>
          <w:rFonts w:eastAsiaTheme="majorEastAsia"/>
        </w:rPr>
        <w:t>Bürich</w:t>
      </w:r>
      <w:proofErr w:type="spellEnd"/>
      <w:r>
        <w:t xml:space="preserve"> auf dem Pfarrhofe mit </w:t>
      </w:r>
      <w:r>
        <w:rPr>
          <w:rStyle w:val="Fett"/>
          <w:rFonts w:eastAsiaTheme="majorEastAsia"/>
        </w:rPr>
        <w:t xml:space="preserve">Johann </w:t>
      </w:r>
      <w:proofErr w:type="spellStart"/>
      <w:r>
        <w:rPr>
          <w:rStyle w:val="Fett"/>
          <w:rFonts w:eastAsiaTheme="majorEastAsia"/>
        </w:rPr>
        <w:t>Klopreis</w:t>
      </w:r>
      <w:proofErr w:type="spellEnd"/>
      <w:r>
        <w:t xml:space="preserve"> und einem verlaufenen Observanz-Mönch, Doctor </w:t>
      </w:r>
      <w:proofErr w:type="spellStart"/>
      <w:r>
        <w:rPr>
          <w:rStyle w:val="Fett"/>
          <w:rFonts w:eastAsiaTheme="majorEastAsia"/>
        </w:rPr>
        <w:t>Ferken</w:t>
      </w:r>
      <w:proofErr w:type="spellEnd"/>
      <w:r>
        <w:t xml:space="preserve"> genannt und der lutherischen Ketzerei berüchtigt, Unterhaltung gepflogen.</w:t>
      </w:r>
    </w:p>
    <w:p w14:paraId="44D74582" w14:textId="77777777" w:rsidR="00DB7BB7" w:rsidRDefault="00DB7BB7" w:rsidP="00DB7BB7">
      <w:pPr>
        <w:pStyle w:val="StandardWeb"/>
      </w:pPr>
      <w:r>
        <w:rPr>
          <w:rStyle w:val="Fett"/>
          <w:rFonts w:eastAsiaTheme="majorEastAsia"/>
        </w:rPr>
        <w:t>Adolph.</w:t>
      </w:r>
      <w:r>
        <w:t xml:space="preserve"> Kam dieser Mann, den ihr Doctor </w:t>
      </w:r>
      <w:proofErr w:type="spellStart"/>
      <w:r>
        <w:rPr>
          <w:rStyle w:val="Fett"/>
          <w:rFonts w:eastAsiaTheme="majorEastAsia"/>
        </w:rPr>
        <w:t>Ferken</w:t>
      </w:r>
      <w:proofErr w:type="spellEnd"/>
      <w:r>
        <w:t xml:space="preserve"> nennet, auf einige Zeit zu uns, oder kam ich zufällig nach </w:t>
      </w:r>
      <w:proofErr w:type="spellStart"/>
      <w:r>
        <w:rPr>
          <w:rStyle w:val="Fett"/>
          <w:rFonts w:eastAsiaTheme="majorEastAsia"/>
        </w:rPr>
        <w:t>bürich</w:t>
      </w:r>
      <w:proofErr w:type="spellEnd"/>
      <w:r>
        <w:t>, wann er da war, so habe ich mit ihm gesprochen wie mit jedem Andern, und die Lehre betreffend, so haben wir uns vom Worte Gottes und dem Evangelio Christi unterhalten.</w:t>
      </w:r>
    </w:p>
    <w:p w14:paraId="1192750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19tens</w:t>
      </w:r>
      <w:proofErr w:type="spellEnd"/>
      <w:r>
        <w:t xml:space="preserve">, habt Ihr Wissens, daß die </w:t>
      </w:r>
      <w:proofErr w:type="spellStart"/>
      <w:r>
        <w:t>Büricher</w:t>
      </w:r>
      <w:proofErr w:type="spellEnd"/>
      <w:r>
        <w:t xml:space="preserve"> von jenen Euern Zusammenkünften zu sagen gepflegt: die Synagoge kommt zusammen?</w:t>
      </w:r>
    </w:p>
    <w:p w14:paraId="3AA151FC" w14:textId="77777777" w:rsidR="00DB7BB7" w:rsidRDefault="00DB7BB7" w:rsidP="00DB7BB7">
      <w:pPr>
        <w:pStyle w:val="StandardWeb"/>
      </w:pPr>
      <w:r>
        <w:rPr>
          <w:rStyle w:val="Fett"/>
          <w:rFonts w:eastAsiaTheme="majorEastAsia"/>
        </w:rPr>
        <w:t>Adolph.</w:t>
      </w:r>
      <w:r>
        <w:t xml:space="preserve"> Nein.</w:t>
      </w:r>
    </w:p>
    <w:p w14:paraId="59D2F75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20tens</w:t>
      </w:r>
      <w:proofErr w:type="spellEnd"/>
      <w:r>
        <w:t xml:space="preserve">, glaubt Ihr, daß Ihr zu </w:t>
      </w:r>
      <w:r>
        <w:rPr>
          <w:rStyle w:val="Fett"/>
          <w:rFonts w:eastAsiaTheme="majorEastAsia"/>
        </w:rPr>
        <w:t>Münster, Wesel</w:t>
      </w:r>
      <w:r>
        <w:t xml:space="preserve"> und </w:t>
      </w:r>
      <w:proofErr w:type="spellStart"/>
      <w:r>
        <w:rPr>
          <w:rStyle w:val="Fett"/>
          <w:rFonts w:eastAsiaTheme="majorEastAsia"/>
        </w:rPr>
        <w:t>Bürich</w:t>
      </w:r>
      <w:proofErr w:type="spellEnd"/>
      <w:r>
        <w:t xml:space="preserve">, laut </w:t>
      </w:r>
      <w:proofErr w:type="spellStart"/>
      <w:r>
        <w:t>gelehret</w:t>
      </w:r>
      <w:proofErr w:type="spellEnd"/>
      <w:r>
        <w:t>, daß man für die Seelen der Verstorbenen nicht beten solle?</w:t>
      </w:r>
    </w:p>
    <w:p w14:paraId="0D682A7D" w14:textId="77777777" w:rsidR="00DB7BB7" w:rsidRDefault="00DB7BB7" w:rsidP="00DB7BB7">
      <w:pPr>
        <w:pStyle w:val="StandardWeb"/>
      </w:pPr>
      <w:r>
        <w:rPr>
          <w:rStyle w:val="Fett"/>
          <w:rFonts w:eastAsiaTheme="majorEastAsia"/>
        </w:rPr>
        <w:t>Adolph.</w:t>
      </w:r>
      <w:r>
        <w:t xml:space="preserve"> Ich habe gesagt, aus den kanonischen Büchern der heil. Schrift könne es nicht erwiesen werden, daß man dies solle, und das sage ich auch noch, bis man mir diesen Beweis </w:t>
      </w:r>
      <w:proofErr w:type="spellStart"/>
      <w:r>
        <w:t>giebt</w:t>
      </w:r>
      <w:proofErr w:type="spellEnd"/>
      <w:r>
        <w:t>.</w:t>
      </w:r>
    </w:p>
    <w:p w14:paraId="7032BB6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21tens</w:t>
      </w:r>
      <w:proofErr w:type="spellEnd"/>
      <w:r>
        <w:t xml:space="preserve">, zum </w:t>
      </w:r>
      <w:proofErr w:type="spellStart"/>
      <w:r>
        <w:t>fernern</w:t>
      </w:r>
      <w:proofErr w:type="spellEnd"/>
      <w:r>
        <w:t xml:space="preserve"> Beweise bringt der </w:t>
      </w:r>
      <w:proofErr w:type="spellStart"/>
      <w:r>
        <w:t>Fiskalis</w:t>
      </w:r>
      <w:proofErr w:type="spellEnd"/>
      <w:r>
        <w:t xml:space="preserve"> vor, daß zu </w:t>
      </w:r>
      <w:r>
        <w:rPr>
          <w:rStyle w:val="Fett"/>
          <w:rFonts w:eastAsiaTheme="majorEastAsia"/>
        </w:rPr>
        <w:t>Münster</w:t>
      </w:r>
      <w:r>
        <w:t xml:space="preserve"> Euere Schüler und andere Personen, von Euch verleitet und bewogen, die große Leuchte auf dem Kirchhofe, in die andächtige Christen die Kerzen für die Verstorbenen setzen, zerbrochen haben.</w:t>
      </w:r>
    </w:p>
    <w:p w14:paraId="654B3407" w14:textId="77777777" w:rsidR="00DB7BB7" w:rsidRDefault="00DB7BB7" w:rsidP="00DB7BB7">
      <w:pPr>
        <w:pStyle w:val="StandardWeb"/>
      </w:pPr>
      <w:r>
        <w:rPr>
          <w:rStyle w:val="Fett"/>
          <w:rFonts w:eastAsiaTheme="majorEastAsia"/>
        </w:rPr>
        <w:t>Adolph.</w:t>
      </w:r>
      <w:r>
        <w:t xml:space="preserve"> Das ist nicht wahr.</w:t>
      </w:r>
    </w:p>
    <w:p w14:paraId="1117EEF3"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22tes</w:t>
      </w:r>
      <w:proofErr w:type="spellEnd"/>
      <w:r>
        <w:t>, in den genannten Städten und anderswo habt Ihr öffentlich gesagt, man solle die Bilder der Heiligen aus den Kirchen werfen.</w:t>
      </w:r>
    </w:p>
    <w:p w14:paraId="5E36A429" w14:textId="77777777" w:rsidR="00DB7BB7" w:rsidRDefault="00DB7BB7" w:rsidP="00DB7BB7">
      <w:pPr>
        <w:pStyle w:val="StandardWeb"/>
      </w:pPr>
      <w:r>
        <w:rPr>
          <w:rStyle w:val="Fett"/>
          <w:rFonts w:eastAsiaTheme="majorEastAsia"/>
        </w:rPr>
        <w:t>Adolph.</w:t>
      </w:r>
      <w:r>
        <w:t xml:space="preserve"> Nein, ich habe gesagt, wenn solche Bilder von dem Volke angerufen würden, so </w:t>
      </w:r>
      <w:proofErr w:type="spellStart"/>
      <w:r>
        <w:t>seyen</w:t>
      </w:r>
      <w:proofErr w:type="spellEnd"/>
      <w:r>
        <w:t xml:space="preserve"> die Pastoren und Prädikanten schuldig, dagegen zu predigen und nach dem Beispiels des Richters Gideon, der Könige Hiskia und </w:t>
      </w:r>
      <w:proofErr w:type="spellStart"/>
      <w:r>
        <w:t>Josia</w:t>
      </w:r>
      <w:proofErr w:type="spellEnd"/>
      <w:r>
        <w:t xml:space="preserve"> sie dem Volke aus den Augen zu schaffen, um der Abgötterei zu wehren.</w:t>
      </w:r>
    </w:p>
    <w:p w14:paraId="7144A87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Soll man denn den Bildern der Heiligen gar keine Ehre anthun?</w:t>
      </w:r>
    </w:p>
    <w:p w14:paraId="71FFA276" w14:textId="77777777" w:rsidR="00DB7BB7" w:rsidRDefault="00DB7BB7" w:rsidP="00DB7BB7">
      <w:pPr>
        <w:pStyle w:val="StandardWeb"/>
      </w:pPr>
      <w:r>
        <w:rPr>
          <w:rStyle w:val="Fett"/>
          <w:rFonts w:eastAsiaTheme="majorEastAsia"/>
        </w:rPr>
        <w:t>Adolph.</w:t>
      </w:r>
      <w:r>
        <w:t xml:space="preserve"> Darauf hab’ ich längst geantwortet, habt Ihr’s schon vergessen?</w:t>
      </w:r>
    </w:p>
    <w:p w14:paraId="770882C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Soll man denn auch das </w:t>
      </w:r>
      <w:proofErr w:type="spellStart"/>
      <w:r>
        <w:t>Crucifix</w:t>
      </w:r>
      <w:proofErr w:type="spellEnd"/>
      <w:r>
        <w:t xml:space="preserve"> nicht anbeten?</w:t>
      </w:r>
    </w:p>
    <w:p w14:paraId="1C8DD427" w14:textId="77777777" w:rsidR="00DB7BB7" w:rsidRDefault="00DB7BB7" w:rsidP="00DB7BB7">
      <w:pPr>
        <w:pStyle w:val="StandardWeb"/>
      </w:pPr>
      <w:r>
        <w:rPr>
          <w:rStyle w:val="Fett"/>
          <w:rFonts w:eastAsiaTheme="majorEastAsia"/>
        </w:rPr>
        <w:t>Adolph.</w:t>
      </w:r>
      <w:r>
        <w:t xml:space="preserve"> Nein, wohl aber mag man es als ein Zeichen des Leidens Christi führen, wie wir dessen ein ähnliches Beispiel haben an den </w:t>
      </w:r>
      <w:proofErr w:type="spellStart"/>
      <w:r>
        <w:t>Rubeniten</w:t>
      </w:r>
      <w:proofErr w:type="spellEnd"/>
      <w:r>
        <w:t xml:space="preserve">, </w:t>
      </w:r>
      <w:proofErr w:type="spellStart"/>
      <w:r>
        <w:t>Gaditen</w:t>
      </w:r>
      <w:proofErr w:type="spellEnd"/>
      <w:r>
        <w:t xml:space="preserve"> und dem halben Stamme Manasse.</w:t>
      </w:r>
    </w:p>
    <w:p w14:paraId="08109724" w14:textId="77777777" w:rsidR="00DB7BB7" w:rsidRDefault="00DB7BB7" w:rsidP="00DB7BB7">
      <w:pPr>
        <w:pStyle w:val="StandardWeb"/>
      </w:pPr>
      <w:proofErr w:type="spellStart"/>
      <w:r>
        <w:rPr>
          <w:rStyle w:val="Fett"/>
          <w:rFonts w:eastAsiaTheme="majorEastAsia"/>
        </w:rPr>
        <w:t>Romber</w:t>
      </w:r>
      <w:proofErr w:type="spellEnd"/>
      <w:r>
        <w:rPr>
          <w:rStyle w:val="Fett"/>
          <w:rFonts w:eastAsiaTheme="majorEastAsia"/>
        </w:rPr>
        <w:t>.</w:t>
      </w:r>
      <w:r>
        <w:t xml:space="preserve"> (ihn unterbrechend) richtig, Josua 22. (</w:t>
      </w:r>
      <w:proofErr w:type="spellStart"/>
      <w:r>
        <w:rPr>
          <w:rStyle w:val="Fett"/>
          <w:rFonts w:eastAsiaTheme="majorEastAsia"/>
        </w:rPr>
        <w:t>Romber</w:t>
      </w:r>
      <w:proofErr w:type="spellEnd"/>
      <w:r>
        <w:t xml:space="preserve"> will bloß zeigen, daß er in der Bibel auch Bescheid weiß.)</w:t>
      </w:r>
    </w:p>
    <w:p w14:paraId="7F82F1AD" w14:textId="77777777" w:rsidR="00DB7BB7" w:rsidRDefault="00DB7BB7" w:rsidP="00DB7BB7">
      <w:pPr>
        <w:pStyle w:val="StandardWeb"/>
      </w:pPr>
      <w:r>
        <w:rPr>
          <w:rStyle w:val="Fett"/>
          <w:rFonts w:eastAsiaTheme="majorEastAsia"/>
        </w:rPr>
        <w:t>Adolph.</w:t>
      </w:r>
      <w:r>
        <w:t xml:space="preserve"> Diese, als sie den übrigen Stämmen das gelobte Land hatten erobern helfen und nach Hause zurückkehrten, richteten einen großen Altar auf zum Zeugnisse. Ebenso erhöhete </w:t>
      </w:r>
      <w:proofErr w:type="spellStart"/>
      <w:r>
        <w:t>Moseh</w:t>
      </w:r>
      <w:proofErr w:type="spellEnd"/>
      <w:r>
        <w:t xml:space="preserve"> zum bloßen Zeichen eine Schlange, denn das Anbeten hat er verboten.</w:t>
      </w:r>
    </w:p>
    <w:p w14:paraId="5D7E837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23tens</w:t>
      </w:r>
      <w:proofErr w:type="spellEnd"/>
      <w:r>
        <w:t xml:space="preserve">, der Fiskal bringt als Beweis, daß Ihr zu </w:t>
      </w:r>
      <w:r>
        <w:rPr>
          <w:rStyle w:val="Fett"/>
          <w:rFonts w:eastAsiaTheme="majorEastAsia"/>
        </w:rPr>
        <w:t>Münster</w:t>
      </w:r>
      <w:r>
        <w:t xml:space="preserve"> obiges wirklich gesagt, bei, Ihr habet hier Euere Schüler dazu vermocht, die Bilder der Heiligen, und die </w:t>
      </w:r>
      <w:proofErr w:type="spellStart"/>
      <w:r>
        <w:t>Crucifixe</w:t>
      </w:r>
      <w:proofErr w:type="spellEnd"/>
      <w:r>
        <w:t xml:space="preserve"> auf den Gräbern niederzuwerfen und zu zerbrechen.</w:t>
      </w:r>
    </w:p>
    <w:p w14:paraId="5987462C" w14:textId="77777777" w:rsidR="00DB7BB7" w:rsidRDefault="00DB7BB7" w:rsidP="00DB7BB7">
      <w:pPr>
        <w:pStyle w:val="StandardWeb"/>
      </w:pPr>
      <w:r>
        <w:rPr>
          <w:rStyle w:val="Fett"/>
          <w:rFonts w:eastAsiaTheme="majorEastAsia"/>
        </w:rPr>
        <w:t>Adolph.</w:t>
      </w:r>
      <w:r>
        <w:t xml:space="preserve"> Ist das, wie ich nicht weiß, dort geschehen, so ist es nicht auf Anweisung von mir geschehen. Im Gegentheil habe ich wohl gesagt, dergleichen zu thun komme Niemanden zu als der Obrigkeit.</w:t>
      </w:r>
    </w:p>
    <w:p w14:paraId="359BF82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24tens</w:t>
      </w:r>
      <w:proofErr w:type="spellEnd"/>
      <w:r>
        <w:t xml:space="preserve">, und darum sollt Ihr aus der Schule und Stadt vertrieben worden </w:t>
      </w:r>
      <w:proofErr w:type="spellStart"/>
      <w:r>
        <w:t>seyn</w:t>
      </w:r>
      <w:proofErr w:type="spellEnd"/>
      <w:r>
        <w:t>?</w:t>
      </w:r>
    </w:p>
    <w:p w14:paraId="3B8CA94B" w14:textId="77777777" w:rsidR="00DB7BB7" w:rsidRDefault="00DB7BB7" w:rsidP="00DB7BB7">
      <w:pPr>
        <w:pStyle w:val="StandardWeb"/>
      </w:pPr>
      <w:r>
        <w:rPr>
          <w:rStyle w:val="Fett"/>
          <w:rFonts w:eastAsiaTheme="majorEastAsia"/>
        </w:rPr>
        <w:t>Adolph.</w:t>
      </w:r>
      <w:r>
        <w:t xml:space="preserve"> Dem ist nicht so.</w:t>
      </w:r>
    </w:p>
    <w:p w14:paraId="1E477F0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25tens</w:t>
      </w:r>
      <w:proofErr w:type="spellEnd"/>
      <w:r>
        <w:t xml:space="preserve">, daß Ihr zu </w:t>
      </w:r>
      <w:r>
        <w:rPr>
          <w:rStyle w:val="Fett"/>
          <w:rFonts w:eastAsiaTheme="majorEastAsia"/>
        </w:rPr>
        <w:t>Osnabrück</w:t>
      </w:r>
      <w:r>
        <w:t xml:space="preserve"> ein Bild der lieben Frauen an den </w:t>
      </w:r>
      <w:proofErr w:type="spellStart"/>
      <w:r>
        <w:t>Kax</w:t>
      </w:r>
      <w:proofErr w:type="spellEnd"/>
      <w:r>
        <w:t xml:space="preserve"> gehängt, oder durch Andere habt hängen lassen, wenigstens es ihnen eingegeben.</w:t>
      </w:r>
    </w:p>
    <w:p w14:paraId="37E0449F" w14:textId="77777777" w:rsidR="00DB7BB7" w:rsidRDefault="00DB7BB7" w:rsidP="00DB7BB7">
      <w:pPr>
        <w:pStyle w:val="StandardWeb"/>
      </w:pPr>
      <w:r>
        <w:rPr>
          <w:rStyle w:val="Fett"/>
          <w:rFonts w:eastAsiaTheme="majorEastAsia"/>
        </w:rPr>
        <w:t>Adolph.</w:t>
      </w:r>
      <w:r>
        <w:t xml:space="preserve"> Auch nicht </w:t>
      </w:r>
      <w:proofErr w:type="spellStart"/>
      <w:r>
        <w:t>waahr</w:t>
      </w:r>
      <w:proofErr w:type="spellEnd"/>
      <w:r>
        <w:t>.</w:t>
      </w:r>
    </w:p>
    <w:p w14:paraId="31B559E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26tens</w:t>
      </w:r>
      <w:proofErr w:type="spellEnd"/>
      <w:r>
        <w:t xml:space="preserve">, daß Ihr </w:t>
      </w:r>
      <w:proofErr w:type="spellStart"/>
      <w:r>
        <w:t>gelehret</w:t>
      </w:r>
      <w:proofErr w:type="spellEnd"/>
      <w:r>
        <w:t>, man solle die Legenden der Heiligen dem Volke nicht auslegen und predigen.</w:t>
      </w:r>
    </w:p>
    <w:p w14:paraId="15460FF1" w14:textId="77777777" w:rsidR="00DB7BB7" w:rsidRDefault="00DB7BB7" w:rsidP="00DB7BB7">
      <w:pPr>
        <w:pStyle w:val="StandardWeb"/>
      </w:pPr>
      <w:r>
        <w:rPr>
          <w:rStyle w:val="Fett"/>
          <w:rFonts w:eastAsiaTheme="majorEastAsia"/>
        </w:rPr>
        <w:t>Adolph.</w:t>
      </w:r>
      <w:r>
        <w:t xml:space="preserve"> So habe ich gesagt: Legenden, die auf die heil. Schrift sich gründen, darf man als Beispiele des Glaubens und der Liebe wohl predigen; die aber ihren Grund in der Schrift nicht haben, und mit ihren Lehren nicht übereinstimmen, sollen nicht gepredigt werden.</w:t>
      </w:r>
    </w:p>
    <w:p w14:paraId="3BDE460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Wisset Ihr denn welche, die wider die Schrift sind?</w:t>
      </w:r>
    </w:p>
    <w:p w14:paraId="59322EB9" w14:textId="77777777" w:rsidR="00DB7BB7" w:rsidRDefault="00DB7BB7" w:rsidP="00DB7BB7">
      <w:pPr>
        <w:pStyle w:val="StandardWeb"/>
      </w:pPr>
      <w:r>
        <w:rPr>
          <w:rStyle w:val="Fett"/>
          <w:rFonts w:eastAsiaTheme="majorEastAsia"/>
        </w:rPr>
        <w:t>Adolph.</w:t>
      </w:r>
      <w:r>
        <w:t xml:space="preserve"> Ja, z.B. in der </w:t>
      </w:r>
      <w:proofErr w:type="spellStart"/>
      <w:r>
        <w:t>Catharinen</w:t>
      </w:r>
      <w:proofErr w:type="spellEnd"/>
      <w:r>
        <w:t>-Legende sind schriftwidrige Stücke.</w:t>
      </w:r>
    </w:p>
    <w:p w14:paraId="75374C6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27tens</w:t>
      </w:r>
      <w:proofErr w:type="spellEnd"/>
      <w:r>
        <w:t xml:space="preserve">, noch bringt der Fiskal als Beweis vor, daß Ihr als Schullehrer zu </w:t>
      </w:r>
      <w:r>
        <w:rPr>
          <w:rStyle w:val="Fett"/>
          <w:rFonts w:eastAsiaTheme="majorEastAsia"/>
        </w:rPr>
        <w:t>Wesel</w:t>
      </w:r>
      <w:r>
        <w:t xml:space="preserve"> einem braven </w:t>
      </w:r>
      <w:proofErr w:type="spellStart"/>
      <w:r>
        <w:t>Mänch</w:t>
      </w:r>
      <w:proofErr w:type="spellEnd"/>
      <w:r>
        <w:t xml:space="preserve"> von der Observanz, als er in der Kirche eine Legende ausgelegt, mit lauter Stimme vor allem Volke widersprochen habt.</w:t>
      </w:r>
    </w:p>
    <w:p w14:paraId="657B7D36" w14:textId="77777777" w:rsidR="00DB7BB7" w:rsidRDefault="00DB7BB7" w:rsidP="00DB7BB7">
      <w:pPr>
        <w:pStyle w:val="StandardWeb"/>
      </w:pPr>
      <w:r>
        <w:rPr>
          <w:rStyle w:val="Fett"/>
          <w:rFonts w:eastAsiaTheme="majorEastAsia"/>
        </w:rPr>
        <w:t>Adolph.</w:t>
      </w:r>
      <w:r>
        <w:t xml:space="preserve"> Damit ist es ganz anders. Dieser Mönch brachte in seiner Predigt die Rede auf die Weseler Schule; ich </w:t>
      </w:r>
      <w:proofErr w:type="spellStart"/>
      <w:r>
        <w:t>theilte</w:t>
      </w:r>
      <w:proofErr w:type="spellEnd"/>
      <w:r>
        <w:t xml:space="preserve"> meinem Rector mit, was er gesagt hatte, und dieser schickte mich zu ihm, mit dem Entbieten, daß, wenn er an der Schule etwas auszusetzen hätte, er dies schriftlich an den Tag legen möchte, worauf ihm guter Bescheid werden sollte. Dies entbot ich dem Mönch, da er nach der Predigt in der Sakristei war. So verhält sich die Sache und nicht anders.</w:t>
      </w:r>
    </w:p>
    <w:p w14:paraId="4D7F6073"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28tens</w:t>
      </w:r>
      <w:proofErr w:type="spellEnd"/>
      <w:r>
        <w:t xml:space="preserve">, habet Ihr auch einen andern Mönch dieses Ordens, als er zu Wesel vom freien Willen predigte, öffentlich Euch entgegengesetzt und gesagt, der Mensch habe keinen freien Willen, wie Ihr das vor dem Rathe von Wesel genugsam zu zeigen bereit </w:t>
      </w:r>
      <w:proofErr w:type="spellStart"/>
      <w:r>
        <w:t>seyd</w:t>
      </w:r>
      <w:proofErr w:type="spellEnd"/>
      <w:r>
        <w:t>?</w:t>
      </w:r>
    </w:p>
    <w:p w14:paraId="2AA401D5" w14:textId="77777777" w:rsidR="00DB7BB7" w:rsidRDefault="00DB7BB7" w:rsidP="00DB7BB7">
      <w:pPr>
        <w:pStyle w:val="StandardWeb"/>
      </w:pPr>
      <w:r>
        <w:rPr>
          <w:rStyle w:val="Fett"/>
          <w:rFonts w:eastAsiaTheme="majorEastAsia"/>
        </w:rPr>
        <w:t>Adolph.</w:t>
      </w:r>
      <w:r>
        <w:t xml:space="preserve"> Auch damit war es ganz anders. Der Mönch forderte wiederholt alle diejenigen, die gegen seine Predigt etwas einzuwenden hätten, auf, zu ihm zu kommen, er wolle sie gütlich und gut unterweisen. Nach der Predigt ging ich daher mit einigen frommen Bürgern zu ihm in die Herberge, und unterhielt mich mit ihm über die Freiheit des Willens.</w:t>
      </w:r>
    </w:p>
    <w:p w14:paraId="70E70AF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Ja, was haltet Ihr denn vom freien Willen?</w:t>
      </w:r>
    </w:p>
    <w:p w14:paraId="6A9D781B" w14:textId="77777777" w:rsidR="00DB7BB7" w:rsidRDefault="00DB7BB7" w:rsidP="00DB7BB7">
      <w:pPr>
        <w:pStyle w:val="StandardWeb"/>
      </w:pPr>
      <w:r>
        <w:rPr>
          <w:rStyle w:val="Fett"/>
          <w:rFonts w:eastAsiaTheme="majorEastAsia"/>
        </w:rPr>
        <w:t>Adolph.</w:t>
      </w:r>
      <w:r>
        <w:t xml:space="preserve"> Darüber habe ich Euch längst Bescheid gegeben, habt Ihr das so schnell vergessen?</w:t>
      </w:r>
    </w:p>
    <w:p w14:paraId="361588B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29tens</w:t>
      </w:r>
      <w:proofErr w:type="spellEnd"/>
      <w:r>
        <w:t xml:space="preserve">, der Vikar </w:t>
      </w:r>
      <w:r>
        <w:rPr>
          <w:rStyle w:val="Fett"/>
          <w:rFonts w:eastAsiaTheme="majorEastAsia"/>
        </w:rPr>
        <w:t>Abel</w:t>
      </w:r>
      <w:r>
        <w:t xml:space="preserve"> in </w:t>
      </w:r>
      <w:proofErr w:type="spellStart"/>
      <w:r>
        <w:rPr>
          <w:rStyle w:val="Fett"/>
          <w:rFonts w:eastAsiaTheme="majorEastAsia"/>
        </w:rPr>
        <w:t>Gaem</w:t>
      </w:r>
      <w:proofErr w:type="spellEnd"/>
      <w:r>
        <w:t xml:space="preserve">, den Ihr wohl kennt, hat eines Tages in </w:t>
      </w:r>
      <w:proofErr w:type="spellStart"/>
      <w:r>
        <w:rPr>
          <w:rStyle w:val="Fett"/>
          <w:rFonts w:eastAsiaTheme="majorEastAsia"/>
        </w:rPr>
        <w:t>Bürich</w:t>
      </w:r>
      <w:proofErr w:type="spellEnd"/>
      <w:r>
        <w:t xml:space="preserve"> Messe lesen wollen, und weil es ihm an einem Diener gefehlt, </w:t>
      </w:r>
      <w:proofErr w:type="spellStart"/>
      <w:r>
        <w:t>seyd</w:t>
      </w:r>
      <w:proofErr w:type="spellEnd"/>
      <w:r>
        <w:t xml:space="preserve"> ihr zu ihm getreten und habt gesagt: Herr ich wollte Euch wohl dienen zur Messe, aber Ihr dürft den Herrn Christum nicht opfern, denn er ist nur einmal geopfert. Hierüber habt Ihr Euch in einem Briefe an die </w:t>
      </w:r>
      <w:proofErr w:type="spellStart"/>
      <w:r>
        <w:t>Thurmmeister</w:t>
      </w:r>
      <w:proofErr w:type="spellEnd"/>
      <w:r>
        <w:t xml:space="preserve"> und </w:t>
      </w:r>
      <w:proofErr w:type="spellStart"/>
      <w:r>
        <w:t>Gwelrichter</w:t>
      </w:r>
      <w:proofErr w:type="spellEnd"/>
      <w:r>
        <w:t xml:space="preserve"> verantwortet, und dieser Euer Brief lautet: daß ich Herrn </w:t>
      </w:r>
      <w:r>
        <w:rPr>
          <w:rStyle w:val="Fett"/>
          <w:rFonts w:eastAsiaTheme="majorEastAsia"/>
        </w:rPr>
        <w:t>Abel</w:t>
      </w:r>
      <w:r>
        <w:t xml:space="preserve"> je zur Messe gedient habe, kann ich mich nicht erinnern, auch nicht, daß ich solches zu ihm gesagt hätte; man könnte ihn fragen, aber weil er ein alter frommer Mann ist, so hätt’ ich nicht gerne, daß er meinetwegen beschwert würde. Habe ich ihm aber bei einer andern Gelegenheit je so etwas gesagt, so hab’ ich’s so gemeint: die Messe oder des Herrn Abendmahl ist kein Opfer, sondern ein </w:t>
      </w:r>
      <w:proofErr w:type="spellStart"/>
      <w:r>
        <w:t>Gedächtniß</w:t>
      </w:r>
      <w:proofErr w:type="spellEnd"/>
      <w:r>
        <w:t xml:space="preserve"> des einigen Opfers, das Christus selbst für unsere Sünden gethan hat. Denn Luc. 22 und 1 </w:t>
      </w:r>
      <w:proofErr w:type="spellStart"/>
      <w:r>
        <w:t>cor</w:t>
      </w:r>
      <w:proofErr w:type="spellEnd"/>
      <w:r>
        <w:t xml:space="preserve">. 11 heißt es: so oft Ihr von diesem </w:t>
      </w:r>
      <w:proofErr w:type="spellStart"/>
      <w:r>
        <w:t>Brodte</w:t>
      </w:r>
      <w:proofErr w:type="spellEnd"/>
      <w:r>
        <w:t xml:space="preserve"> esset und von diesem Kelche trinket, sollt Ihr’s thun zu meinem </w:t>
      </w:r>
      <w:proofErr w:type="spellStart"/>
      <w:r>
        <w:t>Gedächtniß</w:t>
      </w:r>
      <w:proofErr w:type="spellEnd"/>
      <w:r>
        <w:t xml:space="preserve">, und Hebr. 7 und 9: Christus ist </w:t>
      </w:r>
      <w:r>
        <w:rPr>
          <w:rStyle w:val="Fett"/>
          <w:rFonts w:eastAsiaTheme="majorEastAsia"/>
        </w:rPr>
        <w:t>Ein Mal</w:t>
      </w:r>
      <w:r>
        <w:t xml:space="preserve"> geopfert etc. nebst Hebr. 10: mit Einem Opfer hat er in Ewigkeit vollendet, die Geheiligten, und ist nun kein Opfer für die Sünde mehr </w:t>
      </w:r>
      <w:proofErr w:type="spellStart"/>
      <w:r>
        <w:t>hinterstellig</w:t>
      </w:r>
      <w:proofErr w:type="spellEnd"/>
      <w:r>
        <w:t>; sondern jetzt sollen nach Christi vorbilde unsere Leiber zum Opfer geben etc. Röm. 12.</w:t>
      </w:r>
    </w:p>
    <w:p w14:paraId="732B87D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Dabei bleibet Ihr? (</w:t>
      </w:r>
      <w:r>
        <w:rPr>
          <w:rStyle w:val="Fett"/>
          <w:rFonts w:eastAsiaTheme="majorEastAsia"/>
        </w:rPr>
        <w:t>Adolphs Antwort nicht abwartend.)</w:t>
      </w:r>
      <w:r>
        <w:t xml:space="preserve"> Aber da ist noch ein </w:t>
      </w:r>
      <w:proofErr w:type="spellStart"/>
      <w:r>
        <w:t>Pünktlein</w:t>
      </w:r>
      <w:proofErr w:type="spellEnd"/>
      <w:r>
        <w:t xml:space="preserve"> wegen der Ceremonien, doch das wird nachher wohl noch vorkommen. Nun also </w:t>
      </w:r>
      <w:proofErr w:type="spellStart"/>
      <w:r>
        <w:t>30tens</w:t>
      </w:r>
      <w:proofErr w:type="spellEnd"/>
      <w:r>
        <w:t xml:space="preserve">, habt Ihr zu jener Zeit in </w:t>
      </w:r>
      <w:r>
        <w:rPr>
          <w:rStyle w:val="Fett"/>
          <w:rFonts w:eastAsiaTheme="majorEastAsia"/>
        </w:rPr>
        <w:t>Wesel</w:t>
      </w:r>
      <w:r>
        <w:t xml:space="preserve"> nicht </w:t>
      </w:r>
      <w:proofErr w:type="spellStart"/>
      <w:r>
        <w:t>vviele</w:t>
      </w:r>
      <w:proofErr w:type="spellEnd"/>
      <w:r>
        <w:t xml:space="preserve"> Personen beiderlei Geschlechts in der lutherischen Lehre unterrichtet?</w:t>
      </w:r>
    </w:p>
    <w:p w14:paraId="6806FA07" w14:textId="77777777" w:rsidR="00DB7BB7" w:rsidRDefault="00DB7BB7" w:rsidP="00DB7BB7">
      <w:pPr>
        <w:pStyle w:val="StandardWeb"/>
      </w:pPr>
      <w:r>
        <w:rPr>
          <w:rStyle w:val="Fett"/>
          <w:rFonts w:eastAsiaTheme="majorEastAsia"/>
        </w:rPr>
        <w:t>Adolph.</w:t>
      </w:r>
      <w:r>
        <w:t xml:space="preserve"> Nein, in der Lehre Christi habe ich sie unterwiesen, nach der Gnade, die mir von Gott gegeben ist, und wenn Luther eben diese Lehre schreibt oder predigt, will ich mich seiner nicht schämen.</w:t>
      </w:r>
    </w:p>
    <w:p w14:paraId="6EB2BDE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31tens</w:t>
      </w:r>
      <w:proofErr w:type="spellEnd"/>
      <w:r>
        <w:t xml:space="preserve">, daß Ihr auf Befehl des Herrn </w:t>
      </w:r>
      <w:r>
        <w:rPr>
          <w:rStyle w:val="Fett"/>
          <w:rFonts w:eastAsiaTheme="majorEastAsia"/>
        </w:rPr>
        <w:t>Herzogs</w:t>
      </w:r>
      <w:r>
        <w:t xml:space="preserve"> von </w:t>
      </w:r>
      <w:r>
        <w:rPr>
          <w:rStyle w:val="Fett"/>
          <w:rFonts w:eastAsiaTheme="majorEastAsia"/>
        </w:rPr>
        <w:t>Cleve</w:t>
      </w:r>
      <w:r>
        <w:t xml:space="preserve"> Eures Schulamts entsetzt und aus </w:t>
      </w:r>
      <w:r>
        <w:rPr>
          <w:rStyle w:val="Fett"/>
          <w:rFonts w:eastAsiaTheme="majorEastAsia"/>
        </w:rPr>
        <w:t>Wesel</w:t>
      </w:r>
      <w:r>
        <w:t xml:space="preserve"> verjagt worden </w:t>
      </w:r>
      <w:proofErr w:type="spellStart"/>
      <w:r>
        <w:t>seyd</w:t>
      </w:r>
      <w:proofErr w:type="spellEnd"/>
      <w:r>
        <w:t>.</w:t>
      </w:r>
    </w:p>
    <w:p w14:paraId="5A2D0FB4" w14:textId="77777777" w:rsidR="00DB7BB7" w:rsidRDefault="00DB7BB7" w:rsidP="00DB7BB7">
      <w:pPr>
        <w:pStyle w:val="StandardWeb"/>
      </w:pPr>
      <w:r>
        <w:rPr>
          <w:rStyle w:val="Fett"/>
          <w:rFonts w:eastAsiaTheme="majorEastAsia"/>
        </w:rPr>
        <w:t>Adolph.</w:t>
      </w:r>
      <w:r>
        <w:t xml:space="preserve"> Ja, wegen einer unverschämten Lüge, die Herr Fiskal </w:t>
      </w:r>
      <w:r>
        <w:rPr>
          <w:rStyle w:val="Fett"/>
          <w:rFonts w:eastAsiaTheme="majorEastAsia"/>
        </w:rPr>
        <w:t>Trip</w:t>
      </w:r>
      <w:r>
        <w:t xml:space="preserve"> vorgebracht, und der Official zu </w:t>
      </w:r>
      <w:proofErr w:type="spellStart"/>
      <w:r>
        <w:t>Cöln</w:t>
      </w:r>
      <w:proofErr w:type="spellEnd"/>
      <w:r>
        <w:t xml:space="preserve"> an meinen gnädigen Herrn Fürsten geschrieben hat. Als aber mein gnädiger Herr und ein ehrsamer Rath zu </w:t>
      </w:r>
      <w:r>
        <w:rPr>
          <w:rStyle w:val="Fett"/>
          <w:rFonts w:eastAsiaTheme="majorEastAsia"/>
        </w:rPr>
        <w:t>Wesel</w:t>
      </w:r>
      <w:r>
        <w:t xml:space="preserve"> herausgebracht, daß es eine Lüge gewesen, bin ich wieder in mein Amt und in den vorigen Genuß der Stadtfreiheit eingesetzt worden.</w:t>
      </w:r>
    </w:p>
    <w:p w14:paraId="0DC047BB" w14:textId="77777777" w:rsidR="00DB7BB7" w:rsidRDefault="00DB7BB7" w:rsidP="00DB7BB7">
      <w:pPr>
        <w:pStyle w:val="StandardWeb"/>
      </w:pPr>
      <w:r>
        <w:rPr>
          <w:rStyle w:val="Fett"/>
          <w:rFonts w:eastAsiaTheme="majorEastAsia"/>
        </w:rPr>
        <w:t>Official.</w:t>
      </w:r>
      <w:r>
        <w:t xml:space="preserve"> Wie, Adolph, ich hätte an den Herrn Herzog von Cleve Euretwegen geschrieben?</w:t>
      </w:r>
    </w:p>
    <w:p w14:paraId="248C9485" w14:textId="77777777" w:rsidR="00DB7BB7" w:rsidRDefault="00DB7BB7" w:rsidP="00DB7BB7">
      <w:pPr>
        <w:pStyle w:val="StandardWeb"/>
      </w:pPr>
      <w:r>
        <w:rPr>
          <w:rStyle w:val="Fett"/>
          <w:rFonts w:eastAsiaTheme="majorEastAsia"/>
        </w:rPr>
        <w:t>Adolph.</w:t>
      </w:r>
      <w:r>
        <w:t xml:space="preserve"> Einen Brief von dem Official zu </w:t>
      </w:r>
      <w:proofErr w:type="spellStart"/>
      <w:r>
        <w:t>Cöln</w:t>
      </w:r>
      <w:proofErr w:type="spellEnd"/>
      <w:r>
        <w:t xml:space="preserve">, des Fiskals Klagen und Lüge über mich enthaltend, habe ich mit meinen eigenen Augen gesehen, aber dieser Official </w:t>
      </w:r>
      <w:proofErr w:type="spellStart"/>
      <w:r>
        <w:t>seyd</w:t>
      </w:r>
      <w:proofErr w:type="spellEnd"/>
      <w:r>
        <w:t xml:space="preserve"> nicht Ihr, denn es ist schon vor vier Jahren geschehen.</w:t>
      </w:r>
    </w:p>
    <w:p w14:paraId="402A8603" w14:textId="77777777" w:rsidR="00DB7BB7" w:rsidRDefault="00DB7BB7" w:rsidP="00DB7BB7">
      <w:pPr>
        <w:pStyle w:val="StandardWeb"/>
      </w:pPr>
      <w:r>
        <w:rPr>
          <w:rStyle w:val="Fett"/>
          <w:rFonts w:eastAsiaTheme="majorEastAsia"/>
        </w:rPr>
        <w:t>Official.</w:t>
      </w:r>
      <w:r>
        <w:t xml:space="preserve"> Ja, da war ich noch nicht Official.</w:t>
      </w:r>
    </w:p>
    <w:p w14:paraId="3A63F6CF"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32tens</w:t>
      </w:r>
      <w:proofErr w:type="spellEnd"/>
      <w:r>
        <w:t xml:space="preserve">, Ihr </w:t>
      </w:r>
      <w:proofErr w:type="spellStart"/>
      <w:r>
        <w:t>ahbt</w:t>
      </w:r>
      <w:proofErr w:type="spellEnd"/>
      <w:r>
        <w:t xml:space="preserve"> einen verlaufenen Observanz-Mönch, Doctor </w:t>
      </w:r>
      <w:proofErr w:type="spellStart"/>
      <w:r>
        <w:rPr>
          <w:rStyle w:val="Fett"/>
          <w:rFonts w:eastAsiaTheme="majorEastAsia"/>
        </w:rPr>
        <w:t>Ferken</w:t>
      </w:r>
      <w:proofErr w:type="spellEnd"/>
      <w:r>
        <w:t xml:space="preserve"> genannt, mit einer Beghine </w:t>
      </w:r>
      <w:proofErr w:type="spellStart"/>
      <w:r>
        <w:t>copulirt</w:t>
      </w:r>
      <w:proofErr w:type="spellEnd"/>
      <w:r>
        <w:t>.</w:t>
      </w:r>
    </w:p>
    <w:p w14:paraId="2800353F" w14:textId="77777777" w:rsidR="00DB7BB7" w:rsidRDefault="00DB7BB7" w:rsidP="00DB7BB7">
      <w:pPr>
        <w:pStyle w:val="StandardWeb"/>
      </w:pPr>
      <w:r>
        <w:rPr>
          <w:rStyle w:val="Fett"/>
          <w:rFonts w:eastAsiaTheme="majorEastAsia"/>
        </w:rPr>
        <w:t>Adolph.</w:t>
      </w:r>
      <w:r>
        <w:t xml:space="preserve"> Ist auch er Lügen eine.</w:t>
      </w:r>
    </w:p>
    <w:p w14:paraId="2B0787C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Ihr habt einen Priester, Namens </w:t>
      </w:r>
      <w:proofErr w:type="spellStart"/>
      <w:r>
        <w:rPr>
          <w:rStyle w:val="Fett"/>
          <w:rFonts w:eastAsiaTheme="majorEastAsia"/>
        </w:rPr>
        <w:t>clemens</w:t>
      </w:r>
      <w:proofErr w:type="spellEnd"/>
      <w:r>
        <w:rPr>
          <w:rStyle w:val="Fett"/>
          <w:rFonts w:eastAsiaTheme="majorEastAsia"/>
        </w:rPr>
        <w:t xml:space="preserve"> aus Lennep</w:t>
      </w:r>
      <w:r>
        <w:t xml:space="preserve">, erst verlobt, dann ehelich getrauet mit einer Magd, die er heimlich entführt hatte; habt beide auch, als sie zu </w:t>
      </w:r>
      <w:r>
        <w:rPr>
          <w:rStyle w:val="Fett"/>
          <w:rFonts w:eastAsiaTheme="majorEastAsia"/>
        </w:rPr>
        <w:t>Bremen</w:t>
      </w:r>
      <w:r>
        <w:t xml:space="preserve"> wohnten, recht in ihrem Unglauben zu stärken gesucht.</w:t>
      </w:r>
    </w:p>
    <w:p w14:paraId="5AEFD718" w14:textId="77777777" w:rsidR="00DB7BB7" w:rsidRDefault="00DB7BB7" w:rsidP="00DB7BB7">
      <w:pPr>
        <w:pStyle w:val="StandardWeb"/>
      </w:pPr>
      <w:r>
        <w:rPr>
          <w:rStyle w:val="Fett"/>
          <w:rFonts w:eastAsiaTheme="majorEastAsia"/>
        </w:rPr>
        <w:t>Adolph.</w:t>
      </w:r>
      <w:r>
        <w:t xml:space="preserve"> Alles eitel Lügen!</w:t>
      </w:r>
    </w:p>
    <w:p w14:paraId="3E1BA7B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Kennt Ihr doch aber diesen </w:t>
      </w:r>
      <w:r>
        <w:rPr>
          <w:rStyle w:val="Fett"/>
          <w:rFonts w:eastAsiaTheme="majorEastAsia"/>
        </w:rPr>
        <w:t>Clemens</w:t>
      </w:r>
      <w:r>
        <w:t>?</w:t>
      </w:r>
    </w:p>
    <w:p w14:paraId="45FDAB7C" w14:textId="77777777" w:rsidR="00DB7BB7" w:rsidRDefault="00DB7BB7" w:rsidP="00DB7BB7">
      <w:pPr>
        <w:pStyle w:val="StandardWeb"/>
      </w:pPr>
      <w:r>
        <w:rPr>
          <w:rStyle w:val="Fett"/>
          <w:rFonts w:eastAsiaTheme="majorEastAsia"/>
        </w:rPr>
        <w:t>Adolph.</w:t>
      </w:r>
      <w:r>
        <w:t xml:space="preserve"> Wohl, er ist der </w:t>
      </w:r>
      <w:proofErr w:type="spellStart"/>
      <w:r>
        <w:rPr>
          <w:rStyle w:val="Fett"/>
          <w:rFonts w:eastAsiaTheme="majorEastAsia"/>
        </w:rPr>
        <w:t>clemens</w:t>
      </w:r>
      <w:proofErr w:type="spellEnd"/>
      <w:r>
        <w:t xml:space="preserve"> von </w:t>
      </w:r>
      <w:r>
        <w:rPr>
          <w:rStyle w:val="Fett"/>
          <w:rFonts w:eastAsiaTheme="majorEastAsia"/>
        </w:rPr>
        <w:t>Rade vorm Walde</w:t>
      </w:r>
      <w:r>
        <w:t xml:space="preserve">, war zu Wesel auf der </w:t>
      </w:r>
      <w:proofErr w:type="spellStart"/>
      <w:r>
        <w:rPr>
          <w:rStyle w:val="Fett"/>
          <w:rFonts w:eastAsiaTheme="majorEastAsia"/>
        </w:rPr>
        <w:t>Matenna</w:t>
      </w:r>
      <w:proofErr w:type="spellEnd"/>
      <w:r>
        <w:t xml:space="preserve"> </w:t>
      </w:r>
      <w:proofErr w:type="spellStart"/>
      <w:r>
        <w:t>Capellan</w:t>
      </w:r>
      <w:proofErr w:type="spellEnd"/>
      <w:r>
        <w:t xml:space="preserve">, und </w:t>
      </w:r>
      <w:proofErr w:type="spellStart"/>
      <w:r>
        <w:t>letzt</w:t>
      </w:r>
      <w:proofErr w:type="spellEnd"/>
      <w:r>
        <w:t xml:space="preserve"> jetzt in </w:t>
      </w:r>
      <w:r>
        <w:rPr>
          <w:rStyle w:val="Fett"/>
          <w:rFonts w:eastAsiaTheme="majorEastAsia"/>
        </w:rPr>
        <w:t>Holstein</w:t>
      </w:r>
      <w:r>
        <w:t xml:space="preserve"> bei </w:t>
      </w:r>
      <w:r>
        <w:rPr>
          <w:rStyle w:val="Fett"/>
          <w:rFonts w:eastAsiaTheme="majorEastAsia"/>
        </w:rPr>
        <w:t>Hausen</w:t>
      </w:r>
      <w:r>
        <w:t>.</w:t>
      </w:r>
    </w:p>
    <w:p w14:paraId="2FA8A0FE"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34tens</w:t>
      </w:r>
      <w:proofErr w:type="spellEnd"/>
      <w:r>
        <w:t xml:space="preserve">, ebenso habt Ihr Euern eigenen Bruder, der sich zuvor heimlich mit einer Person verlobt hatte, im Kirchspiele </w:t>
      </w:r>
      <w:proofErr w:type="spellStart"/>
      <w:r>
        <w:rPr>
          <w:rStyle w:val="Fett"/>
          <w:rFonts w:eastAsiaTheme="majorEastAsia"/>
        </w:rPr>
        <w:t>Luttringhausen</w:t>
      </w:r>
      <w:proofErr w:type="spellEnd"/>
      <w:r>
        <w:t xml:space="preserve"> mit einer andern Person </w:t>
      </w:r>
      <w:proofErr w:type="spellStart"/>
      <w:r>
        <w:t>copulirt</w:t>
      </w:r>
      <w:proofErr w:type="spellEnd"/>
      <w:r>
        <w:t>, mit der er noch zusammen lebt.</w:t>
      </w:r>
    </w:p>
    <w:p w14:paraId="73350E28" w14:textId="77777777" w:rsidR="00DB7BB7" w:rsidRDefault="00DB7BB7" w:rsidP="00DB7BB7">
      <w:pPr>
        <w:pStyle w:val="StandardWeb"/>
      </w:pPr>
      <w:r>
        <w:rPr>
          <w:rStyle w:val="Fett"/>
          <w:rFonts w:eastAsiaTheme="majorEastAsia"/>
        </w:rPr>
        <w:t>Adolph.</w:t>
      </w:r>
      <w:r>
        <w:t xml:space="preserve"> Nicht so. Mein Bruder wurde mit der Verwandten Bewilligung mit einer Person verehelicht, aber ein Knecht hat dagegen Einsprache gethan; weshalb die Frauensperson mit diesem noch jetzt in </w:t>
      </w:r>
      <w:proofErr w:type="spellStart"/>
      <w:r>
        <w:t>Cöln</w:t>
      </w:r>
      <w:proofErr w:type="spellEnd"/>
      <w:r>
        <w:t xml:space="preserve"> zu Gericht geht, wie dem Herrn Official wohl bewußt ist.</w:t>
      </w:r>
    </w:p>
    <w:p w14:paraId="556D0539"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35tens</w:t>
      </w:r>
      <w:proofErr w:type="spellEnd"/>
      <w:r>
        <w:t xml:space="preserve">, Ihr habt auf Eueres Vaters Hofe an heiligen Tagen nach lutherischer Weise auf </w:t>
      </w:r>
      <w:proofErr w:type="spellStart"/>
      <w:r>
        <w:t>teutsch</w:t>
      </w:r>
      <w:proofErr w:type="spellEnd"/>
      <w:r>
        <w:t xml:space="preserve"> Messe gelesen.</w:t>
      </w:r>
    </w:p>
    <w:p w14:paraId="526E3CBD" w14:textId="77777777" w:rsidR="00DB7BB7" w:rsidRDefault="00DB7BB7" w:rsidP="00DB7BB7">
      <w:pPr>
        <w:pStyle w:val="StandardWeb"/>
      </w:pPr>
      <w:r>
        <w:rPr>
          <w:rStyle w:val="Fett"/>
          <w:rFonts w:eastAsiaTheme="majorEastAsia"/>
        </w:rPr>
        <w:t>Adolph.</w:t>
      </w:r>
      <w:r>
        <w:t xml:space="preserve"> Wieder Unwahrheit! Sind an heiligen Tagen Leute zu mir gekommen, und haben begehrt, daß ich ihnen etwas vom Worte Gottes und dem Evangelio sagen sollte, so habe ich ihnen die 10 Gebote, den Glauben, das Vater Unser und sonst etwas aus dem Worte Gottes vorgehalten und ausgelegt.</w:t>
      </w:r>
    </w:p>
    <w:p w14:paraId="6A1D011D"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36tens</w:t>
      </w:r>
      <w:proofErr w:type="spellEnd"/>
      <w:r>
        <w:t xml:space="preserve">, auch habt Ihr die löblichen Gebräuche und Ceremonien der Kirche verdammt und Euch nicht geschämt, laut zu sagen, daß sie nur ein Fastnachtsspiel </w:t>
      </w:r>
      <w:proofErr w:type="spellStart"/>
      <w:r>
        <w:t>seyen</w:t>
      </w:r>
      <w:proofErr w:type="spellEnd"/>
      <w:r>
        <w:t>.</w:t>
      </w:r>
    </w:p>
    <w:p w14:paraId="75C0A94C" w14:textId="77777777" w:rsidR="00DB7BB7" w:rsidRDefault="00DB7BB7" w:rsidP="00DB7BB7">
      <w:pPr>
        <w:pStyle w:val="StandardWeb"/>
      </w:pPr>
      <w:r>
        <w:rPr>
          <w:rStyle w:val="Fett"/>
          <w:rFonts w:eastAsiaTheme="majorEastAsia"/>
        </w:rPr>
        <w:t>Adolph.</w:t>
      </w:r>
      <w:r>
        <w:t xml:space="preserve"> Die Ceremonien der heiligen christlichen Kirche habe ich gepriesen und preise sie noch.</w:t>
      </w:r>
    </w:p>
    <w:p w14:paraId="7B2BBACC"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37tens</w:t>
      </w:r>
      <w:proofErr w:type="spellEnd"/>
      <w:r>
        <w:t xml:space="preserve">, Ihr </w:t>
      </w:r>
      <w:proofErr w:type="spellStart"/>
      <w:r>
        <w:t>seyd</w:t>
      </w:r>
      <w:proofErr w:type="spellEnd"/>
      <w:r>
        <w:t xml:space="preserve"> mit </w:t>
      </w:r>
      <w:r>
        <w:rPr>
          <w:rStyle w:val="Fett"/>
          <w:rFonts w:eastAsiaTheme="majorEastAsia"/>
        </w:rPr>
        <w:t xml:space="preserve">Johann </w:t>
      </w:r>
      <w:proofErr w:type="spellStart"/>
      <w:r>
        <w:rPr>
          <w:rStyle w:val="Fett"/>
          <w:rFonts w:eastAsiaTheme="majorEastAsia"/>
        </w:rPr>
        <w:t>Klopreis</w:t>
      </w:r>
      <w:proofErr w:type="spellEnd"/>
      <w:r>
        <w:t xml:space="preserve"> der lutherischen Ketzerei berüchtigt worden, habt sie dann verschworen, aber dann wieder angenommen, Euch abermals zu </w:t>
      </w:r>
      <w:proofErr w:type="spellStart"/>
      <w:r>
        <w:rPr>
          <w:rStyle w:val="Fett"/>
          <w:rFonts w:eastAsiaTheme="majorEastAsia"/>
        </w:rPr>
        <w:t>Klopreis</w:t>
      </w:r>
      <w:proofErr w:type="spellEnd"/>
      <w:r>
        <w:t xml:space="preserve"> gesellet und ihn in seinem Unglauben bestärkt, bis Ihr zuletzt gar mit ihm hierher gekommen </w:t>
      </w:r>
      <w:proofErr w:type="spellStart"/>
      <w:r>
        <w:t>seyd</w:t>
      </w:r>
      <w:proofErr w:type="spellEnd"/>
      <w:r>
        <w:t>, in dem Vorhaben, ihm beizustehen, und in seinem Unglauben zu vertheidigen.</w:t>
      </w:r>
    </w:p>
    <w:p w14:paraId="57AA1D6B" w14:textId="77777777" w:rsidR="00DB7BB7" w:rsidRDefault="00DB7BB7" w:rsidP="00DB7BB7">
      <w:pPr>
        <w:pStyle w:val="StandardWeb"/>
      </w:pPr>
      <w:r>
        <w:rPr>
          <w:rStyle w:val="Fett"/>
          <w:rFonts w:eastAsiaTheme="majorEastAsia"/>
        </w:rPr>
        <w:t>Adolph.</w:t>
      </w:r>
      <w:r>
        <w:t xml:space="preserve"> Ich bin allerdings mit ihm hierher gekommen, um ihm beizustehen, wo er Recht hätte, und so viel ich vermöchte, solches thaten ja schon die Heiden einander.</w:t>
      </w:r>
    </w:p>
    <w:p w14:paraId="34376EB5"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38tens</w:t>
      </w:r>
      <w:proofErr w:type="spellEnd"/>
      <w:r>
        <w:t xml:space="preserve">, darum hat Euch ein Ehrsamer Rath gegriffen und </w:t>
      </w:r>
      <w:proofErr w:type="spellStart"/>
      <w:r>
        <w:t>gefänglich</w:t>
      </w:r>
      <w:proofErr w:type="spellEnd"/>
      <w:r>
        <w:t xml:space="preserve"> eingesetzt.</w:t>
      </w:r>
    </w:p>
    <w:p w14:paraId="4D9EF19E" w14:textId="77777777" w:rsidR="00DB7BB7" w:rsidRDefault="00DB7BB7" w:rsidP="00DB7BB7">
      <w:pPr>
        <w:pStyle w:val="StandardWeb"/>
      </w:pPr>
      <w:r>
        <w:rPr>
          <w:rStyle w:val="Fett"/>
          <w:rFonts w:eastAsiaTheme="majorEastAsia"/>
        </w:rPr>
        <w:t>Adolph.</w:t>
      </w:r>
      <w:r>
        <w:t xml:space="preserve"> Ich bin gegriffen worden, wie am Tage liegt, ob aber gerade darum, weiß ich nicht.</w:t>
      </w:r>
    </w:p>
    <w:p w14:paraId="65A80866"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w:t>
      </w:r>
      <w:proofErr w:type="spellStart"/>
      <w:r>
        <w:t>39tens</w:t>
      </w:r>
      <w:proofErr w:type="spellEnd"/>
      <w:r>
        <w:t xml:space="preserve">, Ihr habt auf dem </w:t>
      </w:r>
      <w:proofErr w:type="spellStart"/>
      <w:r>
        <w:rPr>
          <w:rStyle w:val="Fett"/>
          <w:rFonts w:eastAsiaTheme="majorEastAsia"/>
        </w:rPr>
        <w:t>Frankenthurme</w:t>
      </w:r>
      <w:proofErr w:type="spellEnd"/>
      <w:r>
        <w:t xml:space="preserve"> gesagt und bekannt, die heil. allgemeine Kirche habe kein Haupt hier auf Erden als Christum allein, sonst wäre sie ein Monstrum mit zwei Häuptern.</w:t>
      </w:r>
    </w:p>
    <w:p w14:paraId="7A570E43" w14:textId="77777777" w:rsidR="00DB7BB7" w:rsidRDefault="00DB7BB7" w:rsidP="00DB7BB7">
      <w:pPr>
        <w:pStyle w:val="StandardWeb"/>
      </w:pPr>
      <w:r>
        <w:rPr>
          <w:rStyle w:val="Fett"/>
          <w:rFonts w:eastAsiaTheme="majorEastAsia"/>
        </w:rPr>
        <w:t>Adolph.</w:t>
      </w:r>
      <w:r>
        <w:t xml:space="preserve"> Ja, habt Ihr’s vergessen, oder wollt Ihr, daß ich es jetzt anders sagen soll? Ich habe es gesagt, und bleibe auch dabei.</w:t>
      </w:r>
    </w:p>
    <w:p w14:paraId="78CB1F0A"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Zum </w:t>
      </w:r>
      <w:proofErr w:type="spellStart"/>
      <w:r>
        <w:t>40ten</w:t>
      </w:r>
      <w:proofErr w:type="spellEnd"/>
      <w:r>
        <w:t xml:space="preserve"> und letzten, glaubet Ihr, daß alles, was ich Euch da vorgehalten habe, bekannt und in der Leute Munde </w:t>
      </w:r>
      <w:proofErr w:type="spellStart"/>
      <w:r>
        <w:t>sey</w:t>
      </w:r>
      <w:proofErr w:type="spellEnd"/>
      <w:r>
        <w:t xml:space="preserve"> und allgemein versichert werde?</w:t>
      </w:r>
    </w:p>
    <w:p w14:paraId="2372C8D5" w14:textId="77777777" w:rsidR="00DB7BB7" w:rsidRDefault="00DB7BB7" w:rsidP="00DB7BB7">
      <w:pPr>
        <w:pStyle w:val="StandardWeb"/>
      </w:pPr>
      <w:r>
        <w:rPr>
          <w:rStyle w:val="Fett"/>
          <w:rFonts w:eastAsiaTheme="majorEastAsia"/>
        </w:rPr>
        <w:t>Adolph.</w:t>
      </w:r>
      <w:r>
        <w:t xml:space="preserve"> Es ist damit, wie ich bei jedem Punkte gesagt habe.</w:t>
      </w:r>
    </w:p>
    <w:p w14:paraId="058F5326" w14:textId="77777777" w:rsidR="00DB7BB7" w:rsidRDefault="00DB7BB7" w:rsidP="00DB7BB7">
      <w:pPr>
        <w:pStyle w:val="StandardWeb"/>
      </w:pPr>
      <w:r>
        <w:t xml:space="preserve">Nun aber, Herr Notar, schreibt: daß ich von den Ketzermeistern gedrungen und gezwungen, auf alle obigen Fragen habe antworten müssen, ohne daß mir Bedenkzeit vergönnet worden. Weil nun ein Mensch leicht irren kann, wenn er unbedacht und über so vielerlei reden muß, so bitte ich armer Gefangener in Demuth, daß man mich über die </w:t>
      </w:r>
      <w:proofErr w:type="spellStart"/>
      <w:r>
        <w:t>etwanigen</w:t>
      </w:r>
      <w:proofErr w:type="spellEnd"/>
      <w:r>
        <w:t xml:space="preserve"> Irrthümer unterrichten wolle, jedoch aus der heiligen </w:t>
      </w:r>
      <w:proofErr w:type="spellStart"/>
      <w:r>
        <w:t>Schrifft</w:t>
      </w:r>
      <w:proofErr w:type="spellEnd"/>
      <w:r>
        <w:t xml:space="preserve"> kanonischer Bücher, und so daß der rechte und natürliche Sinn derselben unverrückt und unverbogen bleibe. Daher lege man dabei die Bibel in’s Mittel und lese daraus vor, womit man mich des Irrthums zu überweisen meint, damit jegliche Stell in ihrem rechten Zusammenhange angesehen und daraus ihr wahrer Sinn erkannt werde.</w:t>
      </w:r>
    </w:p>
    <w:p w14:paraId="66757C05" w14:textId="77777777" w:rsidR="00DB7BB7" w:rsidRDefault="00DB7BB7" w:rsidP="00DB7BB7">
      <w:pPr>
        <w:pStyle w:val="StandardWeb"/>
      </w:pPr>
      <w:r>
        <w:t xml:space="preserve">Jetzt wurde der Tisch gedeckt und guter </w:t>
      </w:r>
      <w:proofErr w:type="spellStart"/>
      <w:r>
        <w:t>Rathswein</w:t>
      </w:r>
      <w:proofErr w:type="spellEnd"/>
      <w:r>
        <w:t xml:space="preserve"> nebst Speisen aufgetragen. Adolph aber mußte, von den Gerichtsdienern bewahrt, hinten stehen, bis endlich </w:t>
      </w: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mit dem Becher zu ihm ging und sagte: Adolph, ich </w:t>
      </w:r>
      <w:proofErr w:type="spellStart"/>
      <w:r>
        <w:t>bring’s</w:t>
      </w:r>
      <w:proofErr w:type="spellEnd"/>
      <w:r>
        <w:t xml:space="preserve"> Euch zu! Ihr </w:t>
      </w:r>
      <w:proofErr w:type="spellStart"/>
      <w:r>
        <w:t>seyd</w:t>
      </w:r>
      <w:proofErr w:type="spellEnd"/>
      <w:r>
        <w:t xml:space="preserve"> mein Schüler gewesen, ich hoffe, Ihr werdet Euch noch besinnen und umkehren.</w:t>
      </w:r>
    </w:p>
    <w:p w14:paraId="4423B3E4" w14:textId="77777777" w:rsidR="00DB7BB7" w:rsidRDefault="00DB7BB7" w:rsidP="00DB7BB7">
      <w:pPr>
        <w:pStyle w:val="StandardWeb"/>
      </w:pPr>
      <w:r>
        <w:rPr>
          <w:rStyle w:val="Fett"/>
          <w:rFonts w:eastAsiaTheme="majorEastAsia"/>
        </w:rPr>
        <w:t>Adolph.</w:t>
      </w:r>
      <w:r>
        <w:t xml:space="preserve"> Magister Roster, meine Verantwortung steht jetzt geschrieben, und mit Gottes Gnade bleibe ich bei allem was ich gesagt habe.</w:t>
      </w:r>
    </w:p>
    <w:p w14:paraId="28B91722"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 (zu einem Andern)</w:t>
      </w:r>
      <w:r>
        <w:t xml:space="preserve"> Lieber, schenkt ihm doch ein, daß er trinke.</w:t>
      </w:r>
    </w:p>
    <w:p w14:paraId="5FB93D01" w14:textId="77777777" w:rsidR="00DB7BB7" w:rsidRDefault="00DB7BB7" w:rsidP="00DB7BB7">
      <w:pPr>
        <w:pStyle w:val="StandardWeb"/>
      </w:pPr>
      <w:r>
        <w:t xml:space="preserve">Adolph trank und blieb an der Thür stehen, bis alle aufbrachen und </w:t>
      </w:r>
      <w:proofErr w:type="spellStart"/>
      <w:r>
        <w:t>weggiengen</w:t>
      </w:r>
      <w:proofErr w:type="spellEnd"/>
      <w:r>
        <w:t xml:space="preserve">. Beim Hinausgehen redeten sie ihn, der eine nach dem andern, noch einmal an und suchten ihn weich zu machen. Was? Adolph, sprach </w:t>
      </w:r>
      <w:proofErr w:type="spellStart"/>
      <w:r>
        <w:rPr>
          <w:rStyle w:val="Fett"/>
          <w:rFonts w:eastAsiaTheme="majorEastAsia"/>
        </w:rPr>
        <w:t>Romber</w:t>
      </w:r>
      <w:proofErr w:type="spellEnd"/>
      <w:r>
        <w:t xml:space="preserve">, laßt Euch doch sagen, alle Artikel, auf die Ihr gefragt </w:t>
      </w:r>
      <w:proofErr w:type="spellStart"/>
      <w:r>
        <w:t>seyd</w:t>
      </w:r>
      <w:proofErr w:type="spellEnd"/>
      <w:r>
        <w:t xml:space="preserve">, wollte ich, aus der Schrift noch stärker erhärten als Ihr gethan habt, und doch nachher aus derselben Schrift das Gegentheil </w:t>
      </w:r>
      <w:proofErr w:type="spellStart"/>
      <w:r>
        <w:t>darthun</w:t>
      </w:r>
      <w:proofErr w:type="spellEnd"/>
      <w:r>
        <w:t>.</w:t>
      </w:r>
    </w:p>
    <w:p w14:paraId="60663E68" w14:textId="77777777" w:rsidR="00DB7BB7" w:rsidRDefault="00DB7BB7" w:rsidP="00DB7BB7">
      <w:pPr>
        <w:pStyle w:val="StandardWeb"/>
      </w:pPr>
      <w:r>
        <w:rPr>
          <w:rStyle w:val="Fett"/>
          <w:rFonts w:eastAsiaTheme="majorEastAsia"/>
        </w:rPr>
        <w:t>Adolph.</w:t>
      </w:r>
      <w:r>
        <w:t xml:space="preserve"> Ja freilich, es ist nichts so unwahr und trügerisch, daß man es nicht mit schönen Worten könnte so stellen und legen, daß es nach was aussieht, mit Christo aber ist’s nicht also!</w:t>
      </w:r>
    </w:p>
    <w:p w14:paraId="4D74FCF6" w14:textId="77777777" w:rsidR="00DB7BB7" w:rsidRDefault="00DB7BB7" w:rsidP="00DB7BB7">
      <w:pPr>
        <w:pStyle w:val="StandardWeb"/>
      </w:pPr>
      <w:proofErr w:type="spellStart"/>
      <w:r>
        <w:rPr>
          <w:rStyle w:val="Fett"/>
          <w:rFonts w:eastAsiaTheme="majorEastAsia"/>
        </w:rPr>
        <w:t>Romber</w:t>
      </w:r>
      <w:proofErr w:type="spellEnd"/>
      <w:r>
        <w:rPr>
          <w:rStyle w:val="Fett"/>
          <w:rFonts w:eastAsiaTheme="majorEastAsia"/>
        </w:rPr>
        <w:t>.</w:t>
      </w:r>
      <w:r>
        <w:t xml:space="preserve"> Nun, ich will zu Euch kommen, und da wollen wir sehen: ich hoffe, wir werden schon einig werden.</w:t>
      </w:r>
    </w:p>
    <w:p w14:paraId="1C1959C3" w14:textId="77777777" w:rsidR="00DB7BB7" w:rsidRDefault="00DB7BB7" w:rsidP="00DB7BB7">
      <w:pPr>
        <w:pStyle w:val="StandardWeb"/>
      </w:pPr>
      <w:r>
        <w:rPr>
          <w:rStyle w:val="Fett"/>
          <w:rFonts w:eastAsiaTheme="majorEastAsia"/>
        </w:rPr>
        <w:t>Adolph.</w:t>
      </w:r>
      <w:r>
        <w:t xml:space="preserve"> Gut, kommt nur.</w:t>
      </w:r>
    </w:p>
    <w:p w14:paraId="13955300" w14:textId="77777777" w:rsidR="00DB7BB7" w:rsidRDefault="00DB7BB7" w:rsidP="00DB7BB7">
      <w:pPr>
        <w:pStyle w:val="StandardWeb"/>
      </w:pPr>
      <w:r>
        <w:rPr>
          <w:rStyle w:val="Fett"/>
          <w:rFonts w:eastAsiaTheme="majorEastAsia"/>
        </w:rPr>
        <w:t xml:space="preserve">Arnold von </w:t>
      </w:r>
      <w:proofErr w:type="spellStart"/>
      <w:r>
        <w:rPr>
          <w:rStyle w:val="Fett"/>
          <w:rFonts w:eastAsiaTheme="majorEastAsia"/>
        </w:rPr>
        <w:t>Tongern</w:t>
      </w:r>
      <w:proofErr w:type="spellEnd"/>
      <w:r>
        <w:rPr>
          <w:rStyle w:val="Fett"/>
          <w:rFonts w:eastAsiaTheme="majorEastAsia"/>
        </w:rPr>
        <w:t>.</w:t>
      </w:r>
      <w:r>
        <w:t xml:space="preserve"> Lieber Adolph, besinnt Euch: Ihr </w:t>
      </w:r>
      <w:proofErr w:type="spellStart"/>
      <w:r>
        <w:t>seyd</w:t>
      </w:r>
      <w:proofErr w:type="spellEnd"/>
      <w:r>
        <w:t xml:space="preserve"> das erste Mal vor unserm Gerichte, </w:t>
      </w:r>
      <w:r>
        <w:rPr>
          <w:rStyle w:val="Fett"/>
          <w:rFonts w:eastAsiaTheme="majorEastAsia"/>
        </w:rPr>
        <w:t xml:space="preserve">Johann </w:t>
      </w:r>
      <w:proofErr w:type="spellStart"/>
      <w:r>
        <w:rPr>
          <w:rStyle w:val="Fett"/>
          <w:rFonts w:eastAsiaTheme="majorEastAsia"/>
        </w:rPr>
        <w:t>Klopreis</w:t>
      </w:r>
      <w:proofErr w:type="spellEnd"/>
      <w:r>
        <w:t xml:space="preserve"> aber ist </w:t>
      </w:r>
      <w:proofErr w:type="spellStart"/>
      <w:r>
        <w:t>recidivus</w:t>
      </w:r>
      <w:proofErr w:type="spellEnd"/>
      <w:r>
        <w:t>; Euch mag noch Gnade widerfahren, ihm aber nimmer.</w:t>
      </w:r>
    </w:p>
    <w:p w14:paraId="629DF393" w14:textId="77777777" w:rsidR="00DB7BB7" w:rsidRDefault="00DB7BB7" w:rsidP="00DB7BB7">
      <w:pPr>
        <w:pStyle w:val="StandardWeb"/>
      </w:pPr>
      <w:r>
        <w:rPr>
          <w:rStyle w:val="Fett"/>
          <w:rFonts w:eastAsiaTheme="majorEastAsia"/>
        </w:rPr>
        <w:t>Adolph.</w:t>
      </w:r>
      <w:r>
        <w:t xml:space="preserve"> Eure Würde, die Ihr Doctoren der </w:t>
      </w:r>
      <w:r>
        <w:rPr>
          <w:rStyle w:val="Fett"/>
          <w:rFonts w:eastAsiaTheme="majorEastAsia"/>
        </w:rPr>
        <w:t>heiligen Schrift</w:t>
      </w:r>
      <w:r>
        <w:t xml:space="preserve"> heißet, wollen mir aber zuvor aus dieser heiligen Schrift zeigen, daß und worin ich nachgeben muß.</w:t>
      </w:r>
    </w:p>
    <w:p w14:paraId="609640AB" w14:textId="77777777" w:rsidR="00DB7BB7" w:rsidRDefault="00DB7BB7" w:rsidP="00DB7BB7">
      <w:pPr>
        <w:pStyle w:val="StandardWeb"/>
      </w:pPr>
      <w:proofErr w:type="spellStart"/>
      <w:r>
        <w:rPr>
          <w:rStyle w:val="Fett"/>
          <w:rFonts w:eastAsiaTheme="majorEastAsia"/>
        </w:rPr>
        <w:t>Busco</w:t>
      </w:r>
      <w:proofErr w:type="spellEnd"/>
      <w:r>
        <w:rPr>
          <w:rStyle w:val="Fett"/>
          <w:rFonts w:eastAsiaTheme="majorEastAsia"/>
        </w:rPr>
        <w:t>.</w:t>
      </w:r>
      <w:r>
        <w:t xml:space="preserve"> </w:t>
      </w:r>
      <w:proofErr w:type="spellStart"/>
      <w:r>
        <w:t>Adee</w:t>
      </w:r>
      <w:proofErr w:type="spellEnd"/>
      <w:r>
        <w:t>! Adolph, und laßt Euch sagen.</w:t>
      </w:r>
    </w:p>
    <w:p w14:paraId="7F3BBA08" w14:textId="77777777" w:rsidR="00DB7BB7" w:rsidRDefault="00DB7BB7" w:rsidP="00DB7BB7">
      <w:pPr>
        <w:pStyle w:val="StandardWeb"/>
      </w:pPr>
      <w:r>
        <w:rPr>
          <w:rStyle w:val="Fett"/>
          <w:rFonts w:eastAsiaTheme="majorEastAsia"/>
        </w:rPr>
        <w:t>Adolph.</w:t>
      </w:r>
      <w:r>
        <w:t xml:space="preserve"> Ich habe meinen Bescheid gegeben.</w:t>
      </w:r>
    </w:p>
    <w:p w14:paraId="315CC3E9" w14:textId="77777777" w:rsidR="00DB7BB7" w:rsidRDefault="00DB7BB7" w:rsidP="00DB7BB7">
      <w:pPr>
        <w:pStyle w:val="StandardWeb"/>
      </w:pPr>
      <w:proofErr w:type="spellStart"/>
      <w:r>
        <w:rPr>
          <w:rStyle w:val="Fett"/>
          <w:rFonts w:eastAsiaTheme="majorEastAsia"/>
        </w:rPr>
        <w:t>Officialis</w:t>
      </w:r>
      <w:proofErr w:type="spellEnd"/>
      <w:r>
        <w:rPr>
          <w:rStyle w:val="Fett"/>
          <w:rFonts w:eastAsiaTheme="majorEastAsia"/>
        </w:rPr>
        <w:t>.</w:t>
      </w:r>
      <w:r>
        <w:t xml:space="preserve"> Bedenkt Euch noch! Ich bin auch Schulmeister gewesen und weiß, die Schulmeister wollen immer mehr wissen als andere Leute. Doch </w:t>
      </w:r>
      <w:proofErr w:type="spellStart"/>
      <w:r>
        <w:t>ichhabe</w:t>
      </w:r>
      <w:proofErr w:type="spellEnd"/>
      <w:r>
        <w:t xml:space="preserve"> in der Sache nicht so viel gelesen, daß ich recht urtheilen könnte; wir haben mit unsern Sachen so viel zu schaffen, daß wir uns nach dergleichen nicht viel umsehen können. Drum bedenkt Euch selbst, ich bin Euch nie entgegen gewesen.</w:t>
      </w:r>
    </w:p>
    <w:p w14:paraId="4ED496FD" w14:textId="77777777" w:rsidR="00DB7BB7" w:rsidRDefault="00DB7BB7" w:rsidP="00DB7BB7">
      <w:pPr>
        <w:pStyle w:val="StandardWeb"/>
      </w:pPr>
      <w:r>
        <w:rPr>
          <w:rStyle w:val="Fett"/>
          <w:rFonts w:eastAsiaTheme="majorEastAsia"/>
        </w:rPr>
        <w:t>Adolph.</w:t>
      </w:r>
      <w:r>
        <w:t xml:space="preserve"> Würdiger Herr, ich habe meine Meinung gesagt, kann aber </w:t>
      </w:r>
      <w:proofErr w:type="spellStart"/>
      <w:r>
        <w:t>Ewr</w:t>
      </w:r>
      <w:proofErr w:type="spellEnd"/>
      <w:r>
        <w:t>. Würde etwas beitragen, daß ich erledigt werde, so thut Euer Bestes.</w:t>
      </w:r>
    </w:p>
    <w:p w14:paraId="4CB13D7A" w14:textId="77777777" w:rsidR="00DB7BB7" w:rsidRDefault="00DB7BB7" w:rsidP="00DB7BB7">
      <w:pPr>
        <w:pStyle w:val="StandardWeb"/>
      </w:pPr>
      <w:r>
        <w:rPr>
          <w:rStyle w:val="Fett"/>
          <w:rFonts w:eastAsiaTheme="majorEastAsia"/>
        </w:rPr>
        <w:t xml:space="preserve">Johann von </w:t>
      </w:r>
      <w:proofErr w:type="spellStart"/>
      <w:r>
        <w:rPr>
          <w:rStyle w:val="Fett"/>
          <w:rFonts w:eastAsiaTheme="majorEastAsia"/>
        </w:rPr>
        <w:t>Venradt</w:t>
      </w:r>
      <w:proofErr w:type="spellEnd"/>
      <w:r>
        <w:rPr>
          <w:rStyle w:val="Fett"/>
          <w:rFonts w:eastAsiaTheme="majorEastAsia"/>
        </w:rPr>
        <w:t>.</w:t>
      </w:r>
      <w:r>
        <w:t xml:space="preserve"> Was? Es wird Euch genug gesagt; wollt Ihr’s thun, so </w:t>
      </w:r>
      <w:proofErr w:type="spellStart"/>
      <w:r>
        <w:t>thut’s</w:t>
      </w:r>
      <w:proofErr w:type="spellEnd"/>
      <w:r>
        <w:t xml:space="preserve">; wollt Ihr’s nicht thun, so </w:t>
      </w:r>
      <w:proofErr w:type="spellStart"/>
      <w:r>
        <w:t>laßet’s</w:t>
      </w:r>
      <w:proofErr w:type="spellEnd"/>
      <w:r>
        <w:t>!</w:t>
      </w:r>
    </w:p>
    <w:p w14:paraId="46905BCB" w14:textId="77777777" w:rsidR="00DB7BB7" w:rsidRDefault="00DB7BB7" w:rsidP="00DB7BB7">
      <w:pPr>
        <w:pStyle w:val="berschrift2"/>
      </w:pPr>
      <w:r>
        <w:t>Ketzereien, die Clarenbach widerrufen soll.</w:t>
      </w:r>
    </w:p>
    <w:p w14:paraId="2B1E58DC" w14:textId="77777777" w:rsidR="00DB7BB7" w:rsidRDefault="00DB7BB7" w:rsidP="00DB7BB7">
      <w:pPr>
        <w:pStyle w:val="StandardWeb"/>
      </w:pPr>
      <w:r>
        <w:t xml:space="preserve">Nachdem Adolph neue sechs Wochen gesessen hatte, kamen endlich in der siebten die beiden Ketzermeister ins </w:t>
      </w:r>
      <w:proofErr w:type="spellStart"/>
      <w:r>
        <w:t>Gefängniß</w:t>
      </w:r>
      <w:proofErr w:type="spellEnd"/>
      <w:r>
        <w:t xml:space="preserve"> und hielten ihm 23 Artikel vor, die man als Ketzereien aus den Verhörs-Protokollen erhoben hatte, und die er widerrufen sollte. Sie lauten:</w:t>
      </w:r>
    </w:p>
    <w:p w14:paraId="4643A8CB" w14:textId="77777777" w:rsidR="00DB7BB7" w:rsidRDefault="00DB7BB7" w:rsidP="00DB7BB7">
      <w:pPr>
        <w:pStyle w:val="StandardWeb"/>
      </w:pPr>
      <w:r>
        <w:t>1) Er hat gesagt, daß er nicht schwören dürfe, wenn es seine eigene Sache, (</w:t>
      </w:r>
      <w:proofErr w:type="spellStart"/>
      <w:r>
        <w:t>nemlich</w:t>
      </w:r>
      <w:proofErr w:type="spellEnd"/>
      <w:r>
        <w:t xml:space="preserve"> den Glauben) angehe, wegen des Worts Christi, „ihr sollt ganz und gar nicht schwören.“</w:t>
      </w:r>
    </w:p>
    <w:p w14:paraId="2CAF486B" w14:textId="77777777" w:rsidR="00DB7BB7" w:rsidRDefault="00DB7BB7" w:rsidP="00DB7BB7">
      <w:pPr>
        <w:pStyle w:val="StandardWeb"/>
      </w:pPr>
      <w:r>
        <w:t xml:space="preserve">2) Er zweifelt, ob die allgemeine </w:t>
      </w:r>
      <w:proofErr w:type="spellStart"/>
      <w:r>
        <w:t>Concilia</w:t>
      </w:r>
      <w:proofErr w:type="spellEnd"/>
      <w:r>
        <w:t xml:space="preserve"> dem Worte Gottes gemäß gehalten worden.</w:t>
      </w:r>
    </w:p>
    <w:p w14:paraId="5B79EE16" w14:textId="77777777" w:rsidR="00DB7BB7" w:rsidRDefault="00DB7BB7" w:rsidP="00DB7BB7">
      <w:pPr>
        <w:pStyle w:val="StandardWeb"/>
      </w:pPr>
      <w:r>
        <w:t>3) Es scheint, als glaube er, daß dieselben zuweilen etwas wider das Wort Gottes beschlossen haben oder beschließen können.</w:t>
      </w:r>
    </w:p>
    <w:p w14:paraId="6FAFAB30" w14:textId="77777777" w:rsidR="00DB7BB7" w:rsidRDefault="00DB7BB7" w:rsidP="00DB7BB7">
      <w:pPr>
        <w:pStyle w:val="StandardWeb"/>
      </w:pPr>
      <w:r>
        <w:t xml:space="preserve">4) Er hält dafür, daß Luther vom Papste verdammt worden, zweifelt aber, ob es nach dem Worte Gottes geschehen </w:t>
      </w:r>
      <w:proofErr w:type="spellStart"/>
      <w:r>
        <w:t>sey</w:t>
      </w:r>
      <w:proofErr w:type="spellEnd"/>
      <w:r>
        <w:t>.</w:t>
      </w:r>
    </w:p>
    <w:p w14:paraId="4147518A" w14:textId="77777777" w:rsidR="00DB7BB7" w:rsidRDefault="00DB7BB7" w:rsidP="00DB7BB7">
      <w:pPr>
        <w:pStyle w:val="StandardWeb"/>
      </w:pPr>
      <w:r>
        <w:t>5) Sagt er, daß er etliche Bücher Luthers gelesen, aber nichts darin gefunden habe, das ihm ketzerisch vorkomme.</w:t>
      </w:r>
    </w:p>
    <w:p w14:paraId="680FF3C5" w14:textId="77777777" w:rsidR="00DB7BB7" w:rsidRDefault="00DB7BB7" w:rsidP="00DB7BB7">
      <w:pPr>
        <w:pStyle w:val="StandardWeb"/>
      </w:pPr>
      <w:r>
        <w:t xml:space="preserve">6) Er zweifelt, ob nach der </w:t>
      </w:r>
      <w:proofErr w:type="spellStart"/>
      <w:r>
        <w:t>Consekrierung</w:t>
      </w:r>
      <w:proofErr w:type="spellEnd"/>
      <w:r>
        <w:t xml:space="preserve"> Brod und Wein da bleiben, so wie</w:t>
      </w:r>
    </w:p>
    <w:p w14:paraId="4707C833" w14:textId="77777777" w:rsidR="00DB7BB7" w:rsidRDefault="00DB7BB7" w:rsidP="00DB7BB7">
      <w:pPr>
        <w:pStyle w:val="StandardWeb"/>
      </w:pPr>
      <w:r>
        <w:t xml:space="preserve">7) ob der eine Todsünde begehe, der die </w:t>
      </w:r>
      <w:proofErr w:type="spellStart"/>
      <w:r>
        <w:t>Beicht</w:t>
      </w:r>
      <w:proofErr w:type="spellEnd"/>
      <w:r>
        <w:t xml:space="preserve">, Firmung und das heil. </w:t>
      </w:r>
      <w:proofErr w:type="spellStart"/>
      <w:r>
        <w:t>Oehl</w:t>
      </w:r>
      <w:proofErr w:type="spellEnd"/>
      <w:r>
        <w:t xml:space="preserve"> verachte.</w:t>
      </w:r>
    </w:p>
    <w:p w14:paraId="10981B21" w14:textId="77777777" w:rsidR="00DB7BB7" w:rsidRDefault="00DB7BB7" w:rsidP="00DB7BB7">
      <w:pPr>
        <w:pStyle w:val="StandardWeb"/>
      </w:pPr>
      <w:r>
        <w:t xml:space="preserve">8) Die </w:t>
      </w:r>
      <w:proofErr w:type="spellStart"/>
      <w:r>
        <w:t>Beicht</w:t>
      </w:r>
      <w:proofErr w:type="spellEnd"/>
      <w:r>
        <w:t xml:space="preserve">, meint er, </w:t>
      </w:r>
      <w:proofErr w:type="spellStart"/>
      <w:r>
        <w:t>sey</w:t>
      </w:r>
      <w:proofErr w:type="spellEnd"/>
      <w:r>
        <w:t xml:space="preserve"> gut, ob aber nothwendig, </w:t>
      </w:r>
      <w:proofErr w:type="spellStart"/>
      <w:r>
        <w:t>giebt</w:t>
      </w:r>
      <w:proofErr w:type="spellEnd"/>
      <w:r>
        <w:t xml:space="preserve"> er nicht an.</w:t>
      </w:r>
    </w:p>
    <w:p w14:paraId="36558938" w14:textId="77777777" w:rsidR="00DB7BB7" w:rsidRDefault="00DB7BB7" w:rsidP="00DB7BB7">
      <w:pPr>
        <w:pStyle w:val="StandardWeb"/>
      </w:pPr>
      <w:r>
        <w:t xml:space="preserve">9) Es </w:t>
      </w:r>
      <w:proofErr w:type="spellStart"/>
      <w:r>
        <w:t>sey</w:t>
      </w:r>
      <w:proofErr w:type="spellEnd"/>
      <w:r>
        <w:t xml:space="preserve"> keine andere Genugthuung für unsere Sünde, als der Tod Christi; unsere guten Werke </w:t>
      </w:r>
      <w:proofErr w:type="spellStart"/>
      <w:r>
        <w:t>seyen</w:t>
      </w:r>
      <w:proofErr w:type="spellEnd"/>
      <w:r>
        <w:t xml:space="preserve"> nur Zeichen und Pfand, zur Seligkeit aber nicht nöthig.</w:t>
      </w:r>
    </w:p>
    <w:p w14:paraId="0A7E0715" w14:textId="77777777" w:rsidR="00DB7BB7" w:rsidRDefault="00DB7BB7" w:rsidP="00DB7BB7">
      <w:pPr>
        <w:pStyle w:val="StandardWeb"/>
      </w:pPr>
      <w:r>
        <w:t xml:space="preserve">10) Die Jungfrau Maria solle man ehren, aber nicht anrufen noch anbeten, Christus allein </w:t>
      </w:r>
      <w:proofErr w:type="spellStart"/>
      <w:r>
        <w:t>sey</w:t>
      </w:r>
      <w:proofErr w:type="spellEnd"/>
      <w:r>
        <w:t xml:space="preserve"> unser Mittler und Fürsprecher.</w:t>
      </w:r>
    </w:p>
    <w:p w14:paraId="1FE26D06" w14:textId="77777777" w:rsidR="00DB7BB7" w:rsidRDefault="00DB7BB7" w:rsidP="00DB7BB7">
      <w:pPr>
        <w:pStyle w:val="StandardWeb"/>
      </w:pPr>
      <w:r>
        <w:t xml:space="preserve">11) Er glaubt nicht, daß Maria ohne alle Sünde empfangen </w:t>
      </w:r>
      <w:proofErr w:type="spellStart"/>
      <w:r>
        <w:t>sey</w:t>
      </w:r>
      <w:proofErr w:type="spellEnd"/>
      <w:r>
        <w:t xml:space="preserve">, sagt dennoch, er befehle es hart, wie es damit </w:t>
      </w:r>
      <w:proofErr w:type="spellStart"/>
      <w:r>
        <w:t>seyn</w:t>
      </w:r>
      <w:proofErr w:type="spellEnd"/>
      <w:r>
        <w:t xml:space="preserve"> möge, denn es gehe über seinen Verstand.</w:t>
      </w:r>
    </w:p>
    <w:p w14:paraId="4C7D4217" w14:textId="77777777" w:rsidR="00DB7BB7" w:rsidRDefault="00DB7BB7" w:rsidP="00DB7BB7">
      <w:pPr>
        <w:pStyle w:val="StandardWeb"/>
      </w:pPr>
      <w:r>
        <w:t xml:space="preserve">12) Glaubt er auch nicht, daß sie ein Brunn der Gnaden </w:t>
      </w:r>
      <w:proofErr w:type="spellStart"/>
      <w:r>
        <w:t>sey</w:t>
      </w:r>
      <w:proofErr w:type="spellEnd"/>
      <w:r>
        <w:t>, und uns irgend Gnade erbitten könne.</w:t>
      </w:r>
    </w:p>
    <w:p w14:paraId="7C5D4E0F" w14:textId="77777777" w:rsidR="00DB7BB7" w:rsidRDefault="00DB7BB7" w:rsidP="00DB7BB7">
      <w:pPr>
        <w:pStyle w:val="StandardWeb"/>
      </w:pPr>
      <w:r>
        <w:t>13) Man solle die Heiligen nicht anrufen noch anbeten, so wie</w:t>
      </w:r>
    </w:p>
    <w:p w14:paraId="22889042" w14:textId="77777777" w:rsidR="00DB7BB7" w:rsidRDefault="00DB7BB7" w:rsidP="00DB7BB7">
      <w:pPr>
        <w:pStyle w:val="StandardWeb"/>
      </w:pPr>
      <w:r>
        <w:t>14) auch nicht das Heiligthum ehren.</w:t>
      </w:r>
    </w:p>
    <w:p w14:paraId="6C1302B9" w14:textId="77777777" w:rsidR="00DB7BB7" w:rsidRDefault="00DB7BB7" w:rsidP="00DB7BB7">
      <w:pPr>
        <w:pStyle w:val="StandardWeb"/>
      </w:pPr>
      <w:r>
        <w:t>15) Er zweifelt, ob der geistliche Stand, von der Kirche eingesetzt, sich mit dem Worte Gottes vergleiche, oder nicht.</w:t>
      </w:r>
    </w:p>
    <w:p w14:paraId="305C6FBD" w14:textId="77777777" w:rsidR="00DB7BB7" w:rsidRDefault="00DB7BB7" w:rsidP="00DB7BB7">
      <w:pPr>
        <w:pStyle w:val="StandardWeb"/>
      </w:pPr>
      <w:r>
        <w:t>16) Es dürfen auch die, so nicht gesandt sind, predigen.</w:t>
      </w:r>
    </w:p>
    <w:p w14:paraId="65377B4D" w14:textId="77777777" w:rsidR="00DB7BB7" w:rsidRDefault="00DB7BB7" w:rsidP="00DB7BB7">
      <w:pPr>
        <w:pStyle w:val="StandardWeb"/>
      </w:pPr>
      <w:r>
        <w:t>17) Er glaubt nicht, daß es ein Fegefeuer gebe.</w:t>
      </w:r>
    </w:p>
    <w:p w14:paraId="1C822A6B" w14:textId="77777777" w:rsidR="00DB7BB7" w:rsidRDefault="00DB7BB7" w:rsidP="00DB7BB7">
      <w:pPr>
        <w:pStyle w:val="StandardWeb"/>
      </w:pPr>
      <w:r>
        <w:t>18) Auch nicht, daß der Mensch einen freien Willen habe.</w:t>
      </w:r>
    </w:p>
    <w:p w14:paraId="48A1FE7F" w14:textId="77777777" w:rsidR="00DB7BB7" w:rsidRDefault="00DB7BB7" w:rsidP="00DB7BB7">
      <w:pPr>
        <w:pStyle w:val="StandardWeb"/>
      </w:pPr>
      <w:r>
        <w:t xml:space="preserve">19) Noch, daß die guten Werke verdienstlich </w:t>
      </w:r>
      <w:proofErr w:type="spellStart"/>
      <w:r>
        <w:t>seyen</w:t>
      </w:r>
      <w:proofErr w:type="spellEnd"/>
      <w:r>
        <w:t>, und was man ihnen zumesse, entziehe man Christo.</w:t>
      </w:r>
    </w:p>
    <w:p w14:paraId="09AD2DC0" w14:textId="77777777" w:rsidR="00DB7BB7" w:rsidRDefault="00DB7BB7" w:rsidP="00DB7BB7">
      <w:pPr>
        <w:pStyle w:val="StandardWeb"/>
      </w:pPr>
      <w:r>
        <w:t>20) Aus der heil. Schrift könne man es nicht beweisen, daß man für die Todten bitten solle.</w:t>
      </w:r>
    </w:p>
    <w:p w14:paraId="53C0C988" w14:textId="77777777" w:rsidR="00DB7BB7" w:rsidRDefault="00DB7BB7" w:rsidP="00DB7BB7">
      <w:pPr>
        <w:pStyle w:val="StandardWeb"/>
      </w:pPr>
      <w:r>
        <w:t xml:space="preserve">21) Er will nicht, daß man die Bilder der Heiligen ehren solle, auch nicht das </w:t>
      </w:r>
      <w:proofErr w:type="spellStart"/>
      <w:r>
        <w:t>Crucifix</w:t>
      </w:r>
      <w:proofErr w:type="spellEnd"/>
      <w:r>
        <w:t>.</w:t>
      </w:r>
    </w:p>
    <w:p w14:paraId="26005BBF" w14:textId="77777777" w:rsidR="00DB7BB7" w:rsidRDefault="00DB7BB7" w:rsidP="00DB7BB7">
      <w:pPr>
        <w:pStyle w:val="StandardWeb"/>
      </w:pPr>
      <w:r>
        <w:t xml:space="preserve">22) Die Messe </w:t>
      </w:r>
      <w:proofErr w:type="spellStart"/>
      <w:r>
        <w:t>sey</w:t>
      </w:r>
      <w:proofErr w:type="spellEnd"/>
      <w:r>
        <w:t xml:space="preserve"> kein Opfer, sondern ein </w:t>
      </w:r>
      <w:proofErr w:type="spellStart"/>
      <w:r>
        <w:t>Gedächtniß</w:t>
      </w:r>
      <w:proofErr w:type="spellEnd"/>
      <w:r>
        <w:t>. Christus habe mit Einem Opfer vollendet alle heiligen. Endlich</w:t>
      </w:r>
    </w:p>
    <w:p w14:paraId="76CC7318" w14:textId="77777777" w:rsidR="00DB7BB7" w:rsidRDefault="00DB7BB7" w:rsidP="00DB7BB7">
      <w:pPr>
        <w:pStyle w:val="StandardWeb"/>
      </w:pPr>
      <w:r>
        <w:t>23) Die Kirche auf Erden habe kein anderes Haupt als Christum allein.</w:t>
      </w:r>
    </w:p>
    <w:p w14:paraId="1C684F37" w14:textId="77777777" w:rsidR="00DB7BB7" w:rsidRDefault="00DB7BB7" w:rsidP="00DB7BB7">
      <w:pPr>
        <w:pStyle w:val="StandardWeb"/>
      </w:pPr>
      <w:r>
        <w:t>Ob Clarenbach diese Artikel sogleich widerrufen sollte, oder ob ihm Frist zum Widerrufen gegeben wurde, ob er keine Einwendungen dagegen machte, daß hier und da in ihnen seine Antworten verstümmelt oder entstellt wieder gegeben waren, darüber bemerkt die Quelle nicht, sondern erzählt nun weiter:</w:t>
      </w:r>
    </w:p>
    <w:p w14:paraId="68B3AF3E" w14:textId="77777777" w:rsidR="00DB7BB7" w:rsidRDefault="00DB7BB7" w:rsidP="00DB7BB7">
      <w:pPr>
        <w:pStyle w:val="berschrift2"/>
      </w:pPr>
      <w:r>
        <w:t xml:space="preserve">Wie man Clarenbach das </w:t>
      </w:r>
      <w:proofErr w:type="spellStart"/>
      <w:r>
        <w:t>Urtel</w:t>
      </w:r>
      <w:proofErr w:type="spellEnd"/>
      <w:r>
        <w:t xml:space="preserve"> gesprochen?</w:t>
      </w:r>
    </w:p>
    <w:p w14:paraId="5056DB8D" w14:textId="77777777" w:rsidR="00DB7BB7" w:rsidRDefault="00DB7BB7" w:rsidP="00DB7BB7">
      <w:pPr>
        <w:pStyle w:val="StandardWeb"/>
      </w:pPr>
      <w:r>
        <w:t xml:space="preserve">Dies </w:t>
      </w:r>
      <w:proofErr w:type="spellStart"/>
      <w:r>
        <w:t>geschahe</w:t>
      </w:r>
      <w:proofErr w:type="spellEnd"/>
      <w:r>
        <w:t xml:space="preserve"> erst am vierten März 1529. In der </w:t>
      </w:r>
      <w:proofErr w:type="spellStart"/>
      <w:r>
        <w:t>8ten</w:t>
      </w:r>
      <w:proofErr w:type="spellEnd"/>
      <w:r>
        <w:t xml:space="preserve"> Woche nach Trinitatis hatte man ihm die 23 ketzerischen Artikel vorgelegt, also von da an mehr als 28 Wochen von neuem im Kerker schmachten lassen, hoffend vielleicht, daß die Länge der Gefangenschaft ihn noch biegsam machen und zum Widerrufe bewege würde. Aber vergebens, er war und blieb unerschütterlich standhaft.</w:t>
      </w:r>
    </w:p>
    <w:p w14:paraId="2F319DFE" w14:textId="77777777" w:rsidR="00DB7BB7" w:rsidRDefault="00DB7BB7" w:rsidP="00DB7BB7">
      <w:pPr>
        <w:pStyle w:val="StandardWeb"/>
      </w:pPr>
      <w:r>
        <w:t xml:space="preserve">An dem gesagten Tage endlich kamen seine Richter zusammen, aber jetzt nicht mehr auf der </w:t>
      </w:r>
      <w:r>
        <w:rPr>
          <w:rStyle w:val="Fett"/>
          <w:rFonts w:eastAsiaTheme="majorEastAsia"/>
        </w:rPr>
        <w:t>Ehrenpforte</w:t>
      </w:r>
      <w:r>
        <w:t xml:space="preserve">, sondern im Hause des erzbischöflichen Greven. Diese Richter waren außer dem Greven der päpstliche und der erzbischöfliche Ketzermeister, dann </w:t>
      </w:r>
      <w:r>
        <w:rPr>
          <w:rStyle w:val="Fett"/>
          <w:rFonts w:eastAsiaTheme="majorEastAsia"/>
        </w:rPr>
        <w:t xml:space="preserve">Arnold von </w:t>
      </w:r>
      <w:proofErr w:type="spellStart"/>
      <w:r>
        <w:rPr>
          <w:rStyle w:val="Fett"/>
          <w:rFonts w:eastAsiaTheme="majorEastAsia"/>
        </w:rPr>
        <w:t>Tongern</w:t>
      </w:r>
      <w:proofErr w:type="spellEnd"/>
      <w:r>
        <w:t xml:space="preserve">, der </w:t>
      </w:r>
      <w:proofErr w:type="spellStart"/>
      <w:r>
        <w:t>Dechan</w:t>
      </w:r>
      <w:proofErr w:type="spellEnd"/>
      <w:r>
        <w:t xml:space="preserve"> von </w:t>
      </w:r>
      <w:r>
        <w:rPr>
          <w:rStyle w:val="Fett"/>
          <w:rFonts w:eastAsiaTheme="majorEastAsia"/>
        </w:rPr>
        <w:t xml:space="preserve">St. Joris, Johann von </w:t>
      </w:r>
      <w:proofErr w:type="spellStart"/>
      <w:r>
        <w:rPr>
          <w:rStyle w:val="Fett"/>
          <w:rFonts w:eastAsiaTheme="majorEastAsia"/>
        </w:rPr>
        <w:t>Busco</w:t>
      </w:r>
      <w:proofErr w:type="spellEnd"/>
      <w:r>
        <w:rPr>
          <w:rStyle w:val="Fett"/>
          <w:rFonts w:eastAsiaTheme="majorEastAsia"/>
        </w:rPr>
        <w:t xml:space="preserve">, Johann von </w:t>
      </w:r>
      <w:proofErr w:type="spellStart"/>
      <w:r>
        <w:rPr>
          <w:rStyle w:val="Fett"/>
          <w:rFonts w:eastAsiaTheme="majorEastAsia"/>
        </w:rPr>
        <w:t>Venradt</w:t>
      </w:r>
      <w:proofErr w:type="spellEnd"/>
      <w:r>
        <w:t xml:space="preserve">, der Doctor </w:t>
      </w:r>
      <w:proofErr w:type="spellStart"/>
      <w:r>
        <w:rPr>
          <w:rStyle w:val="Fett"/>
          <w:rFonts w:eastAsiaTheme="majorEastAsia"/>
        </w:rPr>
        <w:t>Paderbornis</w:t>
      </w:r>
      <w:proofErr w:type="spellEnd"/>
      <w:r>
        <w:t xml:space="preserve"> und der </w:t>
      </w:r>
      <w:proofErr w:type="spellStart"/>
      <w:r>
        <w:t>Untersiegler</w:t>
      </w:r>
      <w:proofErr w:type="spellEnd"/>
      <w:r>
        <w:t xml:space="preserve"> </w:t>
      </w:r>
      <w:proofErr w:type="spellStart"/>
      <w:r>
        <w:rPr>
          <w:rStyle w:val="Fett"/>
          <w:rFonts w:eastAsiaTheme="majorEastAsia"/>
        </w:rPr>
        <w:t>Tremonie</w:t>
      </w:r>
      <w:proofErr w:type="spellEnd"/>
      <w:r>
        <w:t xml:space="preserve">. Außerdem fanden sich noch Welt- und </w:t>
      </w:r>
      <w:r>
        <w:rPr>
          <w:rStyle w:val="Fett"/>
          <w:rFonts w:eastAsiaTheme="majorEastAsia"/>
        </w:rPr>
        <w:t>Klostergeistliche</w:t>
      </w:r>
      <w:r>
        <w:t xml:space="preserve"> und viele </w:t>
      </w:r>
      <w:proofErr w:type="spellStart"/>
      <w:r>
        <w:t>Layen</w:t>
      </w:r>
      <w:proofErr w:type="spellEnd"/>
      <w:r>
        <w:t xml:space="preserve"> ein; es ward also die Sentenz bei offenen Thüren gesprochen.</w:t>
      </w:r>
    </w:p>
    <w:p w14:paraId="1D86F716" w14:textId="77777777" w:rsidR="00DB7BB7" w:rsidRDefault="00DB7BB7" w:rsidP="00DB7BB7">
      <w:pPr>
        <w:pStyle w:val="StandardWeb"/>
      </w:pPr>
      <w:r>
        <w:t xml:space="preserve">Die geistlichen Herren setzten sich nach ihrer Gewohnheit nieder, die </w:t>
      </w:r>
      <w:proofErr w:type="spellStart"/>
      <w:r>
        <w:t>Layen</w:t>
      </w:r>
      <w:proofErr w:type="spellEnd"/>
      <w:r>
        <w:t xml:space="preserve"> aber standen hinter ihnen, und Clarenbach wurde von dem Greven und zwei Gerichtsdienern aus dem Kerker herbeigeholt. Hier schied er von einem Mitgefangenen, der auch als Ketzer saß, weil er, wie Clarenbach, meinte, das Brod im Abendmahle müsse nicht als Gott angebetet werden. Es war </w:t>
      </w:r>
      <w:r>
        <w:rPr>
          <w:rStyle w:val="Fett"/>
          <w:rFonts w:eastAsiaTheme="majorEastAsia"/>
        </w:rPr>
        <w:t xml:space="preserve">Peter </w:t>
      </w:r>
      <w:proofErr w:type="spellStart"/>
      <w:r>
        <w:rPr>
          <w:rStyle w:val="Fett"/>
          <w:rFonts w:eastAsiaTheme="majorEastAsia"/>
        </w:rPr>
        <w:t>Fleisteden</w:t>
      </w:r>
      <w:proofErr w:type="spellEnd"/>
      <w:r>
        <w:t xml:space="preserve">, von dem gleich unten mehr erzählt werden wird. Unter den Tröstungen dieses Gleichgesinnten verließ er das </w:t>
      </w:r>
      <w:proofErr w:type="spellStart"/>
      <w:r>
        <w:t>Gefängniß</w:t>
      </w:r>
      <w:proofErr w:type="spellEnd"/>
      <w:r>
        <w:t xml:space="preserve">, und kam vor dem Greven-Hause an, wo mehrere Bürger versammelt standen. </w:t>
      </w:r>
      <w:r>
        <w:rPr>
          <w:rStyle w:val="Fett"/>
          <w:rFonts w:eastAsiaTheme="majorEastAsia"/>
        </w:rPr>
        <w:t xml:space="preserve">Der Friede Gottes </w:t>
      </w:r>
      <w:proofErr w:type="spellStart"/>
      <w:r>
        <w:rPr>
          <w:rStyle w:val="Fett"/>
          <w:rFonts w:eastAsiaTheme="majorEastAsia"/>
        </w:rPr>
        <w:t>sey</w:t>
      </w:r>
      <w:proofErr w:type="spellEnd"/>
      <w:r>
        <w:rPr>
          <w:rStyle w:val="Fett"/>
          <w:rFonts w:eastAsiaTheme="majorEastAsia"/>
        </w:rPr>
        <w:t xml:space="preserve"> mit Euch allen!</w:t>
      </w:r>
      <w:r>
        <w:t xml:space="preserve"> sagte er zu diesen, und betrat dann den Gerichtssaal, wo der Greve ihn auf einem Stuhle in der Mitte des Zimmers sich niedersetzen hieß.</w:t>
      </w:r>
    </w:p>
    <w:p w14:paraId="5DC1CA5A" w14:textId="77777777" w:rsidR="00DB7BB7" w:rsidRDefault="00DB7BB7" w:rsidP="00DB7BB7">
      <w:pPr>
        <w:pStyle w:val="StandardWeb"/>
      </w:pPr>
      <w:r>
        <w:t xml:space="preserve">Jetzt hub der päpstliche Ketzermeister </w:t>
      </w:r>
      <w:proofErr w:type="spellStart"/>
      <w:r>
        <w:rPr>
          <w:rStyle w:val="Fett"/>
          <w:rFonts w:eastAsiaTheme="majorEastAsia"/>
        </w:rPr>
        <w:t>Köllin</w:t>
      </w:r>
      <w:proofErr w:type="spellEnd"/>
      <w:r>
        <w:t xml:space="preserve"> von der römischen Kirche zu reden an. Sie habe ihren Anfang genommen mit Peter, als demjenigen Apostel, zu dem der Herr gesagt: „du bist Petrus, der Fels, und auf diesem Felsen will ich meine Gemeinde erbauen; was du bindest auf Erden, das soll auch im Himmel gebunden </w:t>
      </w:r>
      <w:proofErr w:type="spellStart"/>
      <w:r>
        <w:t>seyn</w:t>
      </w:r>
      <w:proofErr w:type="spellEnd"/>
      <w:r>
        <w:t xml:space="preserve">, und was du lösest auf Erden, da soll im Himmel auch </w:t>
      </w:r>
      <w:proofErr w:type="spellStart"/>
      <w:r>
        <w:t>gelöset</w:t>
      </w:r>
      <w:proofErr w:type="spellEnd"/>
      <w:r>
        <w:t xml:space="preserve"> </w:t>
      </w:r>
      <w:proofErr w:type="spellStart"/>
      <w:r>
        <w:t>seyn</w:t>
      </w:r>
      <w:proofErr w:type="spellEnd"/>
      <w:r>
        <w:t xml:space="preserve">.“ Von Peter an </w:t>
      </w:r>
      <w:proofErr w:type="spellStart"/>
      <w:r>
        <w:t>sey</w:t>
      </w:r>
      <w:proofErr w:type="spellEnd"/>
      <w:r>
        <w:t xml:space="preserve"> diese Gewalt auf alle Päpste gekommen, und solle der römischen Kirche bleiben in Ewigkeit. Es gebe keine andere christliche Kirche, als die römische, wie ja Paulus sage: „Ein Glaube, Eine Taufe, Eine Kirche,“ und wer in dieser Kirche nicht bleibe, der </w:t>
      </w:r>
      <w:proofErr w:type="spellStart"/>
      <w:r>
        <w:t>sey</w:t>
      </w:r>
      <w:proofErr w:type="spellEnd"/>
      <w:r>
        <w:t xml:space="preserve"> kein Christ etc. </w:t>
      </w:r>
      <w:proofErr w:type="spellStart"/>
      <w:r>
        <w:t>Seyd</w:t>
      </w:r>
      <w:proofErr w:type="spellEnd"/>
      <w:r>
        <w:t xml:space="preserve"> denn aber, Ihr Adolph, – so schloß er, – in Irrthümer gerathen, die dieser alleinig heiligen römischen Kirche widerstreiten, so sind wir alle hier erschienen, Euch noch einmal zu fragen, ob Ihr von solchen Irrthümern ablassen und Euch der heil. römischen Kirche wieder unterwerfen wollet, oder nicht? Mit großem Ernste fordern wir Euch zu diesem Gehorsame auf, es treu und redlich mit Euch meinend, und Eurer Seelen Seligkeit suchend. Darum gebet uns eine kurze und gute Antwort auf diese unsere Frage.</w:t>
      </w:r>
    </w:p>
    <w:p w14:paraId="6E7CC3D9" w14:textId="77777777" w:rsidR="00DB7BB7" w:rsidRDefault="00DB7BB7" w:rsidP="00DB7BB7">
      <w:pPr>
        <w:pStyle w:val="StandardWeb"/>
      </w:pPr>
      <w:r>
        <w:t xml:space="preserve">Statt ihm aber diese zu geben, richtete Adolph das Wort an die versammelten Zuschauer und erzählte ihnen den ganzen Gang seines Prozesses, wessen man ihn fälschlich beschuldigt, was man ihn gefragt und was er geantwortet habe. Lange ließ man ihn so reden, bis </w:t>
      </w:r>
      <w:proofErr w:type="spellStart"/>
      <w:r>
        <w:t>ihnendlich</w:t>
      </w:r>
      <w:proofErr w:type="spellEnd"/>
      <w:r>
        <w:t xml:space="preserve"> der päpstliche Ketzermeister unterbrach und sagte: Das, Adolph, ist ja keine Antwort auf unsere Frage, wir wollen von Euch weiter nichts wissen, als ob Ihr von den ketzerischen Meinungen abstehen wollet?</w:t>
      </w:r>
    </w:p>
    <w:p w14:paraId="43723DEA" w14:textId="77777777" w:rsidR="00DB7BB7" w:rsidRDefault="00DB7BB7" w:rsidP="00DB7BB7">
      <w:pPr>
        <w:pStyle w:val="StandardWeb"/>
      </w:pPr>
      <w:r>
        <w:rPr>
          <w:rStyle w:val="Fett"/>
          <w:rFonts w:eastAsiaTheme="majorEastAsia"/>
        </w:rPr>
        <w:t>Adolph.</w:t>
      </w:r>
      <w:r>
        <w:t xml:space="preserve"> Aber die Anwesenden wissen ja von diesen nichts; darum lasset mich reden, daß sie es erfahren und urtheilen können.</w:t>
      </w:r>
    </w:p>
    <w:p w14:paraId="10BE0B02" w14:textId="77777777" w:rsidR="00DB7BB7" w:rsidRDefault="00DB7BB7" w:rsidP="00DB7BB7">
      <w:pPr>
        <w:pStyle w:val="StandardWeb"/>
      </w:pPr>
      <w:r>
        <w:rPr>
          <w:rStyle w:val="Fett"/>
          <w:rFonts w:eastAsiaTheme="majorEastAsia"/>
        </w:rPr>
        <w:t>Der Ketzermeister.</w:t>
      </w:r>
      <w:r>
        <w:t xml:space="preserve"> Nein, darum sind wir nicht hergekommen, und wenn Ihr uns nicht auf unsere Frage antworten wollt, so sind wir gedrungen, Euch sogleich die Sentenz zu sprechen.</w:t>
      </w:r>
    </w:p>
    <w:p w14:paraId="65B90CC3" w14:textId="77777777" w:rsidR="00DB7BB7" w:rsidRDefault="00DB7BB7" w:rsidP="00DB7BB7">
      <w:pPr>
        <w:pStyle w:val="StandardWeb"/>
      </w:pPr>
      <w:r>
        <w:t xml:space="preserve">Aber nun legten sich die Anwesenden aus dem Volke ins Mittel. Das Reden muß man ihm vergönnen! riefen sie, und legten ihren Unwillen laut darüber an den Tag, daß man ihn nicht sprechen lassen wollte. Sie </w:t>
      </w:r>
      <w:proofErr w:type="spellStart"/>
      <w:r>
        <w:t>wollen’s</w:t>
      </w:r>
      <w:proofErr w:type="spellEnd"/>
      <w:r>
        <w:t xml:space="preserve"> nicht, sagte der eine, damit wir’s nicht hören, wie unchristlich sie mit ihm umgegangen sind. Ein Anderer: Sie wandeln in </w:t>
      </w:r>
      <w:proofErr w:type="spellStart"/>
      <w:r>
        <w:t>Finsterniß</w:t>
      </w:r>
      <w:proofErr w:type="spellEnd"/>
      <w:r>
        <w:t xml:space="preserve">, und scheuen das Licht der Wahrheit! und so Andere anders. Aber Adolph durfte dennoch nicht reden. Er </w:t>
      </w:r>
      <w:proofErr w:type="spellStart"/>
      <w:r>
        <w:t>appellirte</w:t>
      </w:r>
      <w:proofErr w:type="spellEnd"/>
      <w:r>
        <w:t xml:space="preserve"> abermals an den Kayser, und zeigte, wie diese Appellation jedermann vergönnet </w:t>
      </w:r>
      <w:proofErr w:type="spellStart"/>
      <w:r>
        <w:t>seyn</w:t>
      </w:r>
      <w:proofErr w:type="spellEnd"/>
      <w:r>
        <w:t xml:space="preserve"> müßte. allein vergebens, sie wollten von einer solchen Appellation nichts wissen. Er erinnerte dann auch jetzt an das Beispiel Pauli, wie dieser Apostel sich auf den Kayser berufen, wie Festus ihm diese Appellation vergönnet und den Apostel mit großen Kosten nach Rom vor den Kayser habe bringen lassen. So hat es, sagte er, eine heidnische Obrigkeit Paulo gemacht, und mir armen Gefangenen will es die christliche Obrigkeit, vor der ich hier sitze, (er deutete mit dem Finger auf den Greven) nicht so machen?</w:t>
      </w:r>
    </w:p>
    <w:p w14:paraId="072B8829" w14:textId="77777777" w:rsidR="00DB7BB7" w:rsidRDefault="00DB7BB7" w:rsidP="00DB7BB7">
      <w:pPr>
        <w:pStyle w:val="StandardWeb"/>
      </w:pPr>
      <w:r>
        <w:rPr>
          <w:rStyle w:val="Fett"/>
          <w:rFonts w:eastAsiaTheme="majorEastAsia"/>
        </w:rPr>
        <w:t>Ketzermeister.</w:t>
      </w:r>
      <w:r>
        <w:t xml:space="preserve"> Es wäre nicht christlich, sondern ketzerisch, in solchen Sachen an den Kayser zu </w:t>
      </w:r>
      <w:proofErr w:type="spellStart"/>
      <w:r>
        <w:t>appelliren</w:t>
      </w:r>
      <w:proofErr w:type="spellEnd"/>
      <w:r>
        <w:t>.</w:t>
      </w:r>
    </w:p>
    <w:p w14:paraId="2C132EEA" w14:textId="77777777" w:rsidR="00DB7BB7" w:rsidRDefault="00DB7BB7" w:rsidP="00DB7BB7">
      <w:pPr>
        <w:pStyle w:val="StandardWeb"/>
      </w:pPr>
      <w:r>
        <w:rPr>
          <w:rStyle w:val="Fett"/>
          <w:rFonts w:eastAsiaTheme="majorEastAsia"/>
        </w:rPr>
        <w:t>Adolph.</w:t>
      </w:r>
      <w:r>
        <w:t xml:space="preserve"> So war also Paulus, der Apostel Jesu Christi, auch ein Ketzer, denn er hat in solchen Sachen auch an den Kayser </w:t>
      </w:r>
      <w:proofErr w:type="spellStart"/>
      <w:r>
        <w:t>appellirt</w:t>
      </w:r>
      <w:proofErr w:type="spellEnd"/>
      <w:r>
        <w:t xml:space="preserve">? Notar, schreibt das, es </w:t>
      </w:r>
      <w:proofErr w:type="spellStart"/>
      <w:r>
        <w:t>sey</w:t>
      </w:r>
      <w:proofErr w:type="spellEnd"/>
      <w:r>
        <w:t xml:space="preserve"> ketzerisch, an den Kayser zu </w:t>
      </w:r>
      <w:proofErr w:type="spellStart"/>
      <w:r>
        <w:t>appelliren</w:t>
      </w:r>
      <w:proofErr w:type="spellEnd"/>
      <w:r>
        <w:t>.</w:t>
      </w:r>
    </w:p>
    <w:p w14:paraId="76FB8C50" w14:textId="77777777" w:rsidR="00DB7BB7" w:rsidRDefault="00DB7BB7" w:rsidP="00DB7BB7">
      <w:pPr>
        <w:pStyle w:val="StandardWeb"/>
      </w:pPr>
      <w:r>
        <w:t xml:space="preserve">Hierauf bat Adolph nun noch einmal um Gottes willen, man möchte ihn doch belehren und aus der heiligen Schrift überweisen, daß und wo er im </w:t>
      </w:r>
      <w:proofErr w:type="spellStart"/>
      <w:r>
        <w:t>Irrthume</w:t>
      </w:r>
      <w:proofErr w:type="spellEnd"/>
      <w:r>
        <w:t xml:space="preserve"> wäre, sie solle der Richter über ihn und seine Richter </w:t>
      </w:r>
      <w:proofErr w:type="spellStart"/>
      <w:r>
        <w:t>seyn</w:t>
      </w:r>
      <w:proofErr w:type="spellEnd"/>
      <w:r>
        <w:t xml:space="preserve">. Nun, erwiderte der Ketzermeister, wir sind nicht gekommen, mit Euch zu </w:t>
      </w:r>
      <w:proofErr w:type="spellStart"/>
      <w:r>
        <w:t>disputiren</w:t>
      </w:r>
      <w:proofErr w:type="spellEnd"/>
      <w:r>
        <w:t xml:space="preserve">. Oft genug sind wir bei Euch gewesen, um Euch zurecht zu weisen, aber Ihr </w:t>
      </w:r>
      <w:proofErr w:type="spellStart"/>
      <w:r>
        <w:t>seyd</w:t>
      </w:r>
      <w:proofErr w:type="spellEnd"/>
      <w:r>
        <w:t xml:space="preserve"> halsstarrig und unbeweglich geblieben.</w:t>
      </w:r>
    </w:p>
    <w:p w14:paraId="2B42D9F1" w14:textId="77777777" w:rsidR="00DB7BB7" w:rsidRDefault="00DB7BB7" w:rsidP="00DB7BB7">
      <w:pPr>
        <w:pStyle w:val="StandardWeb"/>
      </w:pPr>
      <w:r>
        <w:rPr>
          <w:rStyle w:val="Fett"/>
          <w:rFonts w:eastAsiaTheme="majorEastAsia"/>
        </w:rPr>
        <w:t>Die übrigen Alle.</w:t>
      </w:r>
      <w:r>
        <w:t xml:space="preserve"> Die Zeit verläuft, Magister Roster leset die Sentenz!</w:t>
      </w:r>
    </w:p>
    <w:p w14:paraId="3EAFB636" w14:textId="77777777" w:rsidR="00DB7BB7" w:rsidRDefault="00DB7BB7" w:rsidP="00DB7BB7">
      <w:pPr>
        <w:pStyle w:val="StandardWeb"/>
      </w:pPr>
      <w:r>
        <w:rPr>
          <w:rStyle w:val="Fett"/>
          <w:rFonts w:eastAsiaTheme="majorEastAsia"/>
        </w:rPr>
        <w:t>Adolph.</w:t>
      </w:r>
      <w:r>
        <w:t xml:space="preserve"> Aber so leset doch erst die ketzerischen </w:t>
      </w:r>
      <w:proofErr w:type="spellStart"/>
      <w:r>
        <w:t>Arrtikel</w:t>
      </w:r>
      <w:proofErr w:type="spellEnd"/>
      <w:r>
        <w:t xml:space="preserve"> ab, damit die Umstehenden wissen, warum Ihr mich verdammet!</w:t>
      </w:r>
    </w:p>
    <w:p w14:paraId="75EE1047" w14:textId="77777777" w:rsidR="00DB7BB7" w:rsidRDefault="00DB7BB7" w:rsidP="00DB7BB7">
      <w:pPr>
        <w:pStyle w:val="StandardWeb"/>
      </w:pPr>
      <w:r>
        <w:rPr>
          <w:rStyle w:val="Fett"/>
          <w:rFonts w:eastAsiaTheme="majorEastAsia"/>
        </w:rPr>
        <w:t>Ketzermeister.</w:t>
      </w:r>
      <w:r>
        <w:t xml:space="preserve"> Sollte dies böse Gift in reine Gefäße gegossen und diese besudelt werden?</w:t>
      </w:r>
    </w:p>
    <w:p w14:paraId="48F36BC1" w14:textId="77777777" w:rsidR="00DB7BB7" w:rsidRDefault="00DB7BB7" w:rsidP="00DB7BB7">
      <w:pPr>
        <w:pStyle w:val="StandardWeb"/>
      </w:pPr>
      <w:proofErr w:type="spellStart"/>
      <w:r>
        <w:t>Ueber</w:t>
      </w:r>
      <w:proofErr w:type="spellEnd"/>
      <w:r>
        <w:t xml:space="preserve"> diese Worte wurde der Ketzermeister vom Volke verlacht, und Adolph stand auf, um in sein </w:t>
      </w:r>
      <w:proofErr w:type="spellStart"/>
      <w:r>
        <w:t>Gefängniß</w:t>
      </w:r>
      <w:proofErr w:type="spellEnd"/>
      <w:r>
        <w:t xml:space="preserve"> zurückzukehren. Valete! sprach er, und die Gerichtsdiener ließen ihn wirklich ungehindert gehen. Aber da sprang der </w:t>
      </w:r>
      <w:proofErr w:type="spellStart"/>
      <w:r>
        <w:t>Untersiegler</w:t>
      </w:r>
      <w:proofErr w:type="spellEnd"/>
      <w:r>
        <w:t xml:space="preserve"> </w:t>
      </w:r>
      <w:proofErr w:type="spellStart"/>
      <w:r>
        <w:rPr>
          <w:rStyle w:val="Fett"/>
          <w:rFonts w:eastAsiaTheme="majorEastAsia"/>
        </w:rPr>
        <w:t>Tremonie</w:t>
      </w:r>
      <w:proofErr w:type="spellEnd"/>
      <w:r>
        <w:t xml:space="preserve"> auf, ergriff ihn beim Arme und stieß ihm mit der Faust in den Nacken, mit den Worten: geht auf Euern Stuhl, und hört die Sentenz!</w:t>
      </w:r>
    </w:p>
    <w:p w14:paraId="3D799D9C" w14:textId="77777777" w:rsidR="00DB7BB7" w:rsidRDefault="00DB7BB7" w:rsidP="00DB7BB7">
      <w:pPr>
        <w:pStyle w:val="StandardWeb"/>
      </w:pPr>
      <w:r>
        <w:rPr>
          <w:rStyle w:val="Fett"/>
          <w:rFonts w:eastAsiaTheme="majorEastAsia"/>
        </w:rPr>
        <w:t>Adolph.</w:t>
      </w:r>
      <w:r>
        <w:t xml:space="preserve"> Wollt Ihr mein Henker </w:t>
      </w:r>
      <w:proofErr w:type="spellStart"/>
      <w:r>
        <w:t>seyn</w:t>
      </w:r>
      <w:proofErr w:type="spellEnd"/>
      <w:r>
        <w:t>?</w:t>
      </w:r>
    </w:p>
    <w:p w14:paraId="7DA042FC" w14:textId="77777777" w:rsidR="00DB7BB7" w:rsidRDefault="00DB7BB7" w:rsidP="00DB7BB7">
      <w:pPr>
        <w:pStyle w:val="StandardWeb"/>
      </w:pPr>
      <w:r>
        <w:t xml:space="preserve">Nun noch eine Weile, so schlug der Ketzermeister das </w:t>
      </w:r>
      <w:proofErr w:type="spellStart"/>
      <w:r>
        <w:t>Meßbuch</w:t>
      </w:r>
      <w:proofErr w:type="spellEnd"/>
      <w:r>
        <w:t xml:space="preserve"> auf, da wo das Evangelium steht: „Im Anfang war das Wort und das Wort war bei Gott, und Gott war das </w:t>
      </w:r>
      <w:proofErr w:type="spellStart"/>
      <w:r>
        <w:t>sWort</w:t>
      </w:r>
      <w:proofErr w:type="spellEnd"/>
      <w:r>
        <w:t xml:space="preserve">.“ Man malte das </w:t>
      </w:r>
      <w:proofErr w:type="spellStart"/>
      <w:r>
        <w:t>Crucifix</w:t>
      </w:r>
      <w:proofErr w:type="spellEnd"/>
      <w:r>
        <w:t xml:space="preserve">, und der Ketzermeister verlas auf lateinisch die Sentenz, welche so endete: So schneiden wir denn diesen Adolph Clarenbach als ein </w:t>
      </w:r>
      <w:proofErr w:type="spellStart"/>
      <w:r>
        <w:t>reudig</w:t>
      </w:r>
      <w:proofErr w:type="spellEnd"/>
      <w:r>
        <w:t xml:space="preserve"> Schaaf und als ein faules, stinkendes Glied von der Kirche ab, und übergeben ihn der weltlichen Obrigkeit, jedoch mit der Bitte, </w:t>
      </w:r>
      <w:proofErr w:type="spellStart"/>
      <w:r>
        <w:t>daßs</w:t>
      </w:r>
      <w:proofErr w:type="spellEnd"/>
      <w:r>
        <w:t xml:space="preserve"> sie ihm an Leib, Leben und Blute nichts zufügen möge, – eine christliche Bitte, die sie, wie die Quelle bemerkt, ihren </w:t>
      </w:r>
      <w:proofErr w:type="spellStart"/>
      <w:r>
        <w:t>Verdammungsurtheilen</w:t>
      </w:r>
      <w:proofErr w:type="spellEnd"/>
      <w:r>
        <w:t xml:space="preserve"> immer anzuhängen pflegen, aber nie erfüllt wissen wollen. Adolph hörte seine Sentenz, aber wie der Ketzermeister diesen ihren Schluß aussprach, rief er: macht die Fenster auf, damit der böse </w:t>
      </w:r>
      <w:proofErr w:type="spellStart"/>
      <w:r>
        <w:t>Quelm</w:t>
      </w:r>
      <w:proofErr w:type="spellEnd"/>
      <w:r>
        <w:t xml:space="preserve"> herausschlage! Was ging aber die Pfaffen dieser Hohn an? Sie waren fertig mit ihrem christlichen Werke, und legten demselben jetzt nur noch eine fromme Zugabe bei. Denn der Ketzermeister </w:t>
      </w:r>
      <w:proofErr w:type="spellStart"/>
      <w:r>
        <w:t>theilte</w:t>
      </w:r>
      <w:proofErr w:type="spellEnd"/>
      <w:r>
        <w:t xml:space="preserve"> an die Helfershelfer zu dem Werke 300 Jahr-Ablässe aus, wahrscheinlich damit ihnen die grobe Sünde, die sie an Adolph begangen hatten, gleich auf der Stelle vergeben würde. Die übrigen Umstehenden bekamen solche geistlichen Gaben auch, </w:t>
      </w:r>
      <w:proofErr w:type="spellStart"/>
      <w:r>
        <w:t>nemlich</w:t>
      </w:r>
      <w:proofErr w:type="spellEnd"/>
      <w:r>
        <w:t xml:space="preserve"> </w:t>
      </w:r>
      <w:proofErr w:type="spellStart"/>
      <w:r>
        <w:t>eilf</w:t>
      </w:r>
      <w:proofErr w:type="spellEnd"/>
      <w:r>
        <w:t xml:space="preserve"> Jahr-Ablässe, aber ein Theil von ihnen trieb seinen Spott damit, ein anderer sagte: er soll St. Velten mit seinem Ablaß haben; – Nachdem diese fromme Handlung vorbei war, machten sie sich auf und schlichen davon, fürchtend, es möchte hier noch Schläge geben. Weggehend sagte </w:t>
      </w:r>
      <w:r>
        <w:rPr>
          <w:rStyle w:val="Fett"/>
          <w:rFonts w:eastAsiaTheme="majorEastAsia"/>
        </w:rPr>
        <w:t xml:space="preserve">Johann von </w:t>
      </w:r>
      <w:proofErr w:type="spellStart"/>
      <w:r>
        <w:rPr>
          <w:rStyle w:val="Fett"/>
          <w:rFonts w:eastAsiaTheme="majorEastAsia"/>
        </w:rPr>
        <w:t>Venradt</w:t>
      </w:r>
      <w:proofErr w:type="spellEnd"/>
      <w:r>
        <w:t xml:space="preserve"> zu dem </w:t>
      </w:r>
      <w:proofErr w:type="spellStart"/>
      <w:r>
        <w:t>Verurtheilten</w:t>
      </w:r>
      <w:proofErr w:type="spellEnd"/>
      <w:r>
        <w:t xml:space="preserve">: habe ich Euch nicht neulich gesagt, daß es so gehen würde? Freilich, antwortete Adolph, denn Ihr sagtet mir, es würde nicht nach St. Pauli Meinung gehen, und das ist richtig eingetroffen. Zum Notar aber sprach er: Pedell, Ihr </w:t>
      </w:r>
      <w:proofErr w:type="spellStart"/>
      <w:r>
        <w:t>seyd</w:t>
      </w:r>
      <w:proofErr w:type="spellEnd"/>
      <w:r>
        <w:t xml:space="preserve"> mir verdächtig! Ich habe letzthin von Euch das Instrument darüber verlangt, daß sie mir den rechten </w:t>
      </w:r>
      <w:proofErr w:type="spellStart"/>
      <w:r>
        <w:t>Prozeß</w:t>
      </w:r>
      <w:proofErr w:type="spellEnd"/>
      <w:r>
        <w:t xml:space="preserve"> verweigert haben, der jedem Gefangenen gestattet werden muß, und auch Paulo verstattet worden ist; aber Ihr habt mir dies Instrument schön nicht gegeben. Darum </w:t>
      </w:r>
      <w:proofErr w:type="spellStart"/>
      <w:r>
        <w:t>requirire</w:t>
      </w:r>
      <w:proofErr w:type="spellEnd"/>
      <w:r>
        <w:t xml:space="preserve"> ich es jetzt nochmals von Euch, und auch eins darüber, daß sie gesagt haben, es </w:t>
      </w:r>
      <w:proofErr w:type="spellStart"/>
      <w:r>
        <w:t>sey</w:t>
      </w:r>
      <w:proofErr w:type="spellEnd"/>
      <w:r>
        <w:t xml:space="preserve"> ketzerisch, an den Kayser </w:t>
      </w:r>
      <w:proofErr w:type="spellStart"/>
      <w:r>
        <w:t>appelliren</w:t>
      </w:r>
      <w:proofErr w:type="spellEnd"/>
      <w:r>
        <w:t xml:space="preserve">. Aber </w:t>
      </w:r>
      <w:r>
        <w:rPr>
          <w:rStyle w:val="Fett"/>
          <w:rFonts w:eastAsiaTheme="majorEastAsia"/>
        </w:rPr>
        <w:t xml:space="preserve">Hermann </w:t>
      </w:r>
      <w:proofErr w:type="spellStart"/>
      <w:r>
        <w:rPr>
          <w:rStyle w:val="Fett"/>
          <w:rFonts w:eastAsiaTheme="majorEastAsia"/>
        </w:rPr>
        <w:t>Broil</w:t>
      </w:r>
      <w:proofErr w:type="spellEnd"/>
      <w:r>
        <w:t xml:space="preserve"> wollte an Beides nicht, so daß Adolph ihn an seinen Notar-Eid mahnen mußte, vermöge dessen er Allen, die Instrumente begehren, sie ausfertigen müsse. Ob dies geholfen hat, sagt die Quelle nicht.</w:t>
      </w:r>
    </w:p>
    <w:p w14:paraId="0836AB2C" w14:textId="77777777" w:rsidR="00DB7BB7" w:rsidRDefault="00DB7BB7" w:rsidP="00DB7BB7">
      <w:pPr>
        <w:pStyle w:val="StandardWeb"/>
      </w:pPr>
      <w:r>
        <w:t xml:space="preserve">Jetzt gingen alle aus einander, und Adolph wurde unter den Trostsprüchen vieler guter frommer Leute wieder ins </w:t>
      </w:r>
      <w:proofErr w:type="spellStart"/>
      <w:r>
        <w:t>Gefängniß</w:t>
      </w:r>
      <w:proofErr w:type="spellEnd"/>
      <w:r>
        <w:t xml:space="preserve"> geführt. Von nun aber war dies für ihn in des Greven Hause.</w:t>
      </w:r>
    </w:p>
    <w:p w14:paraId="34516092" w14:textId="77777777" w:rsidR="00DB7BB7" w:rsidRDefault="00DB7BB7" w:rsidP="00DB7BB7">
      <w:pPr>
        <w:pStyle w:val="berschrift2"/>
      </w:pPr>
      <w:r>
        <w:t>Neue Versuche, Adolph herumzubringen.</w:t>
      </w:r>
    </w:p>
    <w:p w14:paraId="30F2939C" w14:textId="77777777" w:rsidR="00DB7BB7" w:rsidRDefault="00DB7BB7" w:rsidP="00DB7BB7">
      <w:pPr>
        <w:pStyle w:val="StandardWeb"/>
      </w:pPr>
      <w:r>
        <w:t xml:space="preserve">In diesem Verhafte saß Adolph von März an bis zu Michaelis. Im Laufe des Sommers kamen mehrere Geistliche, etwa fünf an der Zahl, und auch andere Leute zu ihm in des Greven Haus und ließen ihn vor sich kommen, theils ihn zu sehen, theils zu versuchen, ob sie ihn nicht mit Bitten und gütlichen Worten von seiner Meinung abbringen könnten. Unter ihnen war </w:t>
      </w:r>
      <w:r>
        <w:rPr>
          <w:rStyle w:val="Fett"/>
          <w:rFonts w:eastAsiaTheme="majorEastAsia"/>
        </w:rPr>
        <w:t>Schlebusch</w:t>
      </w:r>
      <w:r>
        <w:t xml:space="preserve">, der Vikar im Dome. Dieser redete ihm aufs Beste zu. Lieber Adolph, sagte er, gewiß ich </w:t>
      </w:r>
      <w:proofErr w:type="spellStart"/>
      <w:r>
        <w:t>rathe</w:t>
      </w:r>
      <w:proofErr w:type="spellEnd"/>
      <w:r>
        <w:t xml:space="preserve"> dir zu deinem Besten, und bitte dich, daß du dich bedenken wollest; leicht könntest du los kommen, wenn du nur wolltest. Ich weiß gewiß, unser Herr Erzbischof ist ein gnädiger Herr, du darfst ihm nur bekennen, daß du geirrt hast, so geschieht dir Gnade. Dazu sind dir gar viele Herren günstig und gewogen, du giltst bei Ihnen für einen verständigen, gelehrten Mann, bist ihnen lieb und werth, und sie werden dir gerne helfen, es kommt alles auf dich an.</w:t>
      </w:r>
    </w:p>
    <w:p w14:paraId="6515A7F4" w14:textId="77777777" w:rsidR="00DB7BB7" w:rsidRDefault="00DB7BB7" w:rsidP="00DB7BB7">
      <w:pPr>
        <w:pStyle w:val="StandardWeb"/>
      </w:pPr>
      <w:r>
        <w:t xml:space="preserve">Hierauf nahm der Pfarrer von Clarenbachs Vaterstadt das Wort, und redete ihn auf’s Beweglichste zu. Warlich, seht, Adolph, sagte er, ich habe noch einen alten Gulden, den kriegt der erste Bote, der mir die Botschaft bringt, daß sich Adolph bekehrt hat. So </w:t>
      </w:r>
      <w:proofErr w:type="spellStart"/>
      <w:r>
        <w:t>thut’s</w:t>
      </w:r>
      <w:proofErr w:type="spellEnd"/>
      <w:r>
        <w:t xml:space="preserve"> doch, mein lieber Adolph, </w:t>
      </w:r>
      <w:proofErr w:type="spellStart"/>
      <w:r>
        <w:t>thut’s</w:t>
      </w:r>
      <w:proofErr w:type="spellEnd"/>
      <w:r>
        <w:t xml:space="preserve"> doch, ich bitte Euch um Gottes und Jesu Christi Willen. Dies sagte er mit so gerührter Stimme und Gebärde, daß Adolph durch solche Liebe hätte erweicht werden müssen, wenn die höhere Liebe, die Wahrheit selbst, nicht so ganz sein Herz beherrscht hätte. Stumm saß er da und schwieg zu allem stille, was diese Leute ihm Liebes sagten. Warum antwortest du denn nicht, Adolph, fragten sie endlich, was sagst du dazu, willst du deinen Irrthum nicht bekennen? Freunde, sprach er, ich kann keine andere Glaubensartikel machen, als ich von meiner Mutter gelernt habe.</w:t>
      </w:r>
    </w:p>
    <w:p w14:paraId="0AD92525" w14:textId="77777777" w:rsidR="00DB7BB7" w:rsidRDefault="00DB7BB7" w:rsidP="00DB7BB7">
      <w:pPr>
        <w:pStyle w:val="StandardWeb"/>
      </w:pPr>
      <w:r>
        <w:rPr>
          <w:rStyle w:val="Fett"/>
          <w:rFonts w:eastAsiaTheme="majorEastAsia"/>
        </w:rPr>
        <w:t>Der Pfarrer von Lennep.</w:t>
      </w:r>
      <w:r>
        <w:t xml:space="preserve"> Ja, Adolph, Ihr </w:t>
      </w:r>
      <w:proofErr w:type="spellStart"/>
      <w:r>
        <w:t>wollt’s</w:t>
      </w:r>
      <w:proofErr w:type="spellEnd"/>
      <w:r>
        <w:t xml:space="preserve"> genommen haben wie </w:t>
      </w:r>
      <w:r>
        <w:rPr>
          <w:rStyle w:val="Fett"/>
          <w:rFonts w:eastAsiaTheme="majorEastAsia"/>
        </w:rPr>
        <w:t>Ihr’s</w:t>
      </w:r>
      <w:r>
        <w:t xml:space="preserve"> versteht, und die Ketzermeister </w:t>
      </w:r>
      <w:proofErr w:type="spellStart"/>
      <w:r>
        <w:t>wollen’s</w:t>
      </w:r>
      <w:proofErr w:type="spellEnd"/>
      <w:r>
        <w:t xml:space="preserve"> anders verstanden wissen. Sie können doch Euch nicht folgen, sondern Ihr müßt Ihnen folgen.</w:t>
      </w:r>
    </w:p>
    <w:p w14:paraId="4772A654" w14:textId="77777777" w:rsidR="00DB7BB7" w:rsidRDefault="00DB7BB7" w:rsidP="00DB7BB7">
      <w:pPr>
        <w:pStyle w:val="StandardWeb"/>
      </w:pPr>
      <w:r>
        <w:rPr>
          <w:rStyle w:val="Fett"/>
          <w:rFonts w:eastAsiaTheme="majorEastAsia"/>
        </w:rPr>
        <w:t>Adolph.</w:t>
      </w:r>
      <w:r>
        <w:t xml:space="preserve"> Darauf kann ich nicht anders als mit Christo antworten: habe ich übel geredet, so beweise man’s, wo nicht, warum hält man mich denn gefangen? Sie mögen mich doch um Gottes und seiner Barmherzigkeit willen unterweisen, ich will mich ja gerne von einem Kinde unterweisen lassen!</w:t>
      </w:r>
    </w:p>
    <w:p w14:paraId="1463AC9A" w14:textId="77777777" w:rsidR="00DB7BB7" w:rsidRDefault="00DB7BB7" w:rsidP="00DB7BB7">
      <w:pPr>
        <w:pStyle w:val="StandardWeb"/>
      </w:pPr>
      <w:r>
        <w:t xml:space="preserve">Wir können nichts ausrichten, es ist alles an ihm verloren, sagte der Pfarrer, und nun fingen sie an, ihm Angst zu machen. Adolphen strömten die Thränen </w:t>
      </w:r>
      <w:proofErr w:type="spellStart"/>
      <w:r>
        <w:t>zud</w:t>
      </w:r>
      <w:proofErr w:type="spellEnd"/>
      <w:r>
        <w:t xml:space="preserve"> en Augen heraus, daß er seufzend sprach: Gott erbarme sich meiner! </w:t>
      </w:r>
      <w:proofErr w:type="spellStart"/>
      <w:r>
        <w:t>Indeß</w:t>
      </w:r>
      <w:proofErr w:type="spellEnd"/>
      <w:r>
        <w:t xml:space="preserve"> kamen noch mehrere dazu, worüber unter den Anwesenden ein Stillschweigen entstand, bis man den Doctor (War dies </w:t>
      </w:r>
      <w:proofErr w:type="spellStart"/>
      <w:r>
        <w:rPr>
          <w:rStyle w:val="Fett"/>
          <w:rFonts w:eastAsiaTheme="majorEastAsia"/>
        </w:rPr>
        <w:t>Paderbornis</w:t>
      </w:r>
      <w:proofErr w:type="spellEnd"/>
      <w:r>
        <w:t xml:space="preserve">, oder ist das </w:t>
      </w:r>
      <w:proofErr w:type="spellStart"/>
      <w:r>
        <w:t>doctor</w:t>
      </w:r>
      <w:proofErr w:type="spellEnd"/>
      <w:r>
        <w:t xml:space="preserve"> der lateinischen Urschrift aus Unachtsamkeit durch </w:t>
      </w:r>
      <w:r>
        <w:rPr>
          <w:rStyle w:val="Fett"/>
          <w:rFonts w:eastAsiaTheme="majorEastAsia"/>
        </w:rPr>
        <w:t>der</w:t>
      </w:r>
      <w:r>
        <w:t xml:space="preserve"> statt durch </w:t>
      </w:r>
      <w:r>
        <w:rPr>
          <w:rStyle w:val="Fett"/>
          <w:rFonts w:eastAsiaTheme="majorEastAsia"/>
        </w:rPr>
        <w:t>ein</w:t>
      </w:r>
      <w:r>
        <w:t xml:space="preserve"> Doctor übersetzt?) aufforderte, auch das Seinige beizutragen. Dieser ließ sich dann weitläufig über die Sache aus, brachte allerlei Beispiele bei, unter andern das von </w:t>
      </w:r>
      <w:proofErr w:type="spellStart"/>
      <w:r>
        <w:rPr>
          <w:rStyle w:val="Fett"/>
          <w:rFonts w:eastAsiaTheme="majorEastAsia"/>
        </w:rPr>
        <w:t>Anno</w:t>
      </w:r>
      <w:r>
        <w:t>,und</w:t>
      </w:r>
      <w:proofErr w:type="spellEnd"/>
      <w:r>
        <w:t xml:space="preserve"> schloß mit der siegreichen Apostrophe: Wäre die alte Weise, von unsern Vorvätern bis zu uns herab geerbt, nicht die rechte, so hätte Gott wohl einmal von den Todten auferstehen lassen müssen, der uns das </w:t>
      </w:r>
      <w:proofErr w:type="spellStart"/>
      <w:r>
        <w:t>gesgt</w:t>
      </w:r>
      <w:proofErr w:type="spellEnd"/>
      <w:r>
        <w:t xml:space="preserve"> hätte und uns angewiesen, wie wir’s denn eigentlich halten sollten. – Fürwahr, das ist ein stark Argument! sagte der Greve. Ja, ein überaus starkes Argument! rief </w:t>
      </w:r>
      <w:r>
        <w:rPr>
          <w:rStyle w:val="Fett"/>
          <w:rFonts w:eastAsiaTheme="majorEastAsia"/>
        </w:rPr>
        <w:t>Schlebusch</w:t>
      </w:r>
      <w:r>
        <w:t xml:space="preserve"> mit lauter </w:t>
      </w:r>
      <w:proofErr w:type="spellStart"/>
      <w:r>
        <w:t>Timme</w:t>
      </w:r>
      <w:proofErr w:type="spellEnd"/>
      <w:r>
        <w:t>. – Was sagt Ihr dazu, Adolph? fragte man.</w:t>
      </w:r>
    </w:p>
    <w:p w14:paraId="4EE13961" w14:textId="77777777" w:rsidR="00DB7BB7" w:rsidRDefault="00DB7BB7" w:rsidP="00DB7BB7">
      <w:pPr>
        <w:pStyle w:val="StandardWeb"/>
      </w:pPr>
      <w:r>
        <w:rPr>
          <w:rStyle w:val="Fett"/>
          <w:rFonts w:eastAsiaTheme="majorEastAsia"/>
        </w:rPr>
        <w:t>Adolph. Wen Christus lehrt, der kann nicht irren</w:t>
      </w:r>
      <w:r>
        <w:t>, und mich hat er gelehrt. Wer an Ihn glaubet, hat das ewige Leben, und ein solcher glaubet gut und kann nicht irren.</w:t>
      </w:r>
    </w:p>
    <w:p w14:paraId="3163293D" w14:textId="77777777" w:rsidR="00DB7BB7" w:rsidRDefault="00DB7BB7" w:rsidP="00DB7BB7">
      <w:pPr>
        <w:pStyle w:val="StandardWeb"/>
      </w:pPr>
      <w:r>
        <w:t xml:space="preserve">Jetzt fing </w:t>
      </w:r>
      <w:r>
        <w:rPr>
          <w:rStyle w:val="Fett"/>
          <w:rFonts w:eastAsiaTheme="majorEastAsia"/>
        </w:rPr>
        <w:t>Schlebusch</w:t>
      </w:r>
      <w:r>
        <w:t xml:space="preserve"> und noch mehr der Pfarrer von </w:t>
      </w:r>
      <w:r>
        <w:rPr>
          <w:rStyle w:val="Fett"/>
          <w:rFonts w:eastAsiaTheme="majorEastAsia"/>
        </w:rPr>
        <w:t>Lennep</w:t>
      </w:r>
      <w:r>
        <w:t xml:space="preserve"> wieder an, ihm zu drohen. Wenn Gewalt kommt, ist Recht todt! versetzte er, und ihre Schreckworte verfingen nichts. Daher kam der Pfarrer wieder gelinde, und sprach: Lieber Adolphe, Ihr </w:t>
      </w:r>
      <w:proofErr w:type="spellStart"/>
      <w:r>
        <w:t>seyd</w:t>
      </w:r>
      <w:proofErr w:type="spellEnd"/>
      <w:r>
        <w:t xml:space="preserve"> ein junger Mann, wollt doch Euern jungen Leib nicht dem Tode hingeben; Schade wär’s um Euern Verstand, rettet Euch doch, ich bitt’ Euch um Gottes und Christi willen.</w:t>
      </w:r>
    </w:p>
    <w:p w14:paraId="4431CB52" w14:textId="77777777" w:rsidR="00DB7BB7" w:rsidRDefault="00DB7BB7" w:rsidP="00DB7BB7">
      <w:pPr>
        <w:pStyle w:val="StandardWeb"/>
      </w:pPr>
      <w:r>
        <w:t>Aber die guten Worte wollten so wenig wirken als die Schreckworte, so daß Einige sagten: es ist alles verlorne Arbeit! Nun, wenn Ihr denn nicht anders wollt, Adolph, so sehet, wie übel Ihr fahren werdet: denn Leib und Leben wird es kosten. Ja ja, fiel der Greve ein, ich fürchte, Adolph, es kostet Euch den Hals. Der ist hier, antwortete Adolph und streckte den Hals hervor. Haben sie diesen gleich, so haben sie doch ihren Willen noch nicht; ich aber werde das ewige Leben haben und zuletzt sollen sie’s wohl erfahren, was sie gethan.</w:t>
      </w:r>
    </w:p>
    <w:p w14:paraId="4551F18A" w14:textId="77777777" w:rsidR="00DB7BB7" w:rsidRDefault="00DB7BB7" w:rsidP="00DB7BB7">
      <w:pPr>
        <w:pStyle w:val="StandardWeb"/>
      </w:pPr>
      <w:r>
        <w:t xml:space="preserve">Nachdem nun noch hin und her geredet war, wollte der Greve Adolphen wieder abführen lassen. </w:t>
      </w:r>
      <w:proofErr w:type="spellStart"/>
      <w:r>
        <w:t>Indeß</w:t>
      </w:r>
      <w:proofErr w:type="spellEnd"/>
      <w:r>
        <w:t xml:space="preserve"> kam des Greven Frau dazu und fragte ihn: also darf man die Mutter Gottes nicht ehren?</w:t>
      </w:r>
    </w:p>
    <w:p w14:paraId="73AC126C" w14:textId="77777777" w:rsidR="00DB7BB7" w:rsidRDefault="00DB7BB7" w:rsidP="00DB7BB7">
      <w:pPr>
        <w:pStyle w:val="StandardWeb"/>
      </w:pPr>
      <w:r>
        <w:t xml:space="preserve">Das habe ich nicht gesagt, versetzte Adolph. Sie fragte weiter. auch die Heiligen nicht anrufen? Was er hierauf antwortete, ward nicht mehr angehört; denn Pfaffen schrien durch einander, der eine hier, der andere dort. Adolph gab ihnen allen die Hand, segnete sie und befahl sich Gott. Als ihn die Diener wieder abgeführt hatten, meinte einer der Anwesenden, wenn mancher so mit Worten davon kommen könnte, wie dieser da, so würde er kein Narr </w:t>
      </w:r>
      <w:proofErr w:type="spellStart"/>
      <w:r>
        <w:t>seyn</w:t>
      </w:r>
      <w:proofErr w:type="spellEnd"/>
      <w:r>
        <w:t xml:space="preserve"> und sich wieder einsperren lassen.</w:t>
      </w:r>
    </w:p>
    <w:p w14:paraId="2B4BAA87" w14:textId="77777777" w:rsidR="00DB7BB7" w:rsidRDefault="00DB7BB7" w:rsidP="00DB7BB7">
      <w:pPr>
        <w:pStyle w:val="berschrift2"/>
      </w:pPr>
      <w:r>
        <w:t xml:space="preserve">Peter </w:t>
      </w:r>
      <w:proofErr w:type="spellStart"/>
      <w:r>
        <w:t>Fleisteden</w:t>
      </w:r>
      <w:proofErr w:type="spellEnd"/>
      <w:r>
        <w:t>, Clarenbachs Mitgefangener.</w:t>
      </w:r>
    </w:p>
    <w:p w14:paraId="10D9C919" w14:textId="77777777" w:rsidR="00DB7BB7" w:rsidRDefault="00DB7BB7" w:rsidP="00DB7BB7">
      <w:pPr>
        <w:pStyle w:val="StandardWeb"/>
      </w:pPr>
      <w:r>
        <w:t xml:space="preserve">Er hatte seinen Namen von einem </w:t>
      </w:r>
      <w:proofErr w:type="spellStart"/>
      <w:r>
        <w:t>Jülichschen</w:t>
      </w:r>
      <w:proofErr w:type="spellEnd"/>
      <w:r>
        <w:t xml:space="preserve"> Dorfe </w:t>
      </w:r>
      <w:proofErr w:type="spellStart"/>
      <w:r>
        <w:t>ohnweit</w:t>
      </w:r>
      <w:proofErr w:type="spellEnd"/>
      <w:r>
        <w:t xml:space="preserve"> Cleve, </w:t>
      </w:r>
      <w:proofErr w:type="spellStart"/>
      <w:r>
        <w:rPr>
          <w:rStyle w:val="Fett"/>
          <w:rFonts w:eastAsiaTheme="majorEastAsia"/>
        </w:rPr>
        <w:t>Fleisteden</w:t>
      </w:r>
      <w:proofErr w:type="spellEnd"/>
      <w:r>
        <w:rPr>
          <w:rStyle w:val="Fett"/>
          <w:rFonts w:eastAsiaTheme="majorEastAsia"/>
        </w:rPr>
        <w:t xml:space="preserve">, </w:t>
      </w:r>
      <w:proofErr w:type="spellStart"/>
      <w:r>
        <w:rPr>
          <w:rStyle w:val="Fett"/>
          <w:rFonts w:eastAsiaTheme="majorEastAsia"/>
        </w:rPr>
        <w:t>Flysteden</w:t>
      </w:r>
      <w:proofErr w:type="spellEnd"/>
      <w:r>
        <w:t xml:space="preserve"> oder </w:t>
      </w:r>
      <w:proofErr w:type="spellStart"/>
      <w:r>
        <w:rPr>
          <w:rStyle w:val="Fett"/>
          <w:rFonts w:eastAsiaTheme="majorEastAsia"/>
        </w:rPr>
        <w:t>Findsteden</w:t>
      </w:r>
      <w:proofErr w:type="spellEnd"/>
      <w:r>
        <w:t xml:space="preserve">, aus dem er gebürtig war. Auch er gehörte zu der Zahl derjenigen, denen das Licht der evangelischen Wahrheit aufgegangen war, und kam im Jahre 1528 in der Absicht nach </w:t>
      </w:r>
      <w:proofErr w:type="spellStart"/>
      <w:r>
        <w:t>Cöln</w:t>
      </w:r>
      <w:proofErr w:type="spellEnd"/>
      <w:r>
        <w:t xml:space="preserve">, dies Licht auch Andern in ihre </w:t>
      </w:r>
      <w:proofErr w:type="spellStart"/>
      <w:r>
        <w:t>Finsterniß</w:t>
      </w:r>
      <w:proofErr w:type="spellEnd"/>
      <w:r>
        <w:t xml:space="preserve"> scheinen zu lassen. Vorzüglich empörte sein Gemüth die Abgötterei, die seine Kirche mit dem Sakramente des Abendmahls trieb; über diese vornehmlich und zuerst wünschte er daher den </w:t>
      </w:r>
      <w:proofErr w:type="spellStart"/>
      <w:r>
        <w:t>Cölnern</w:t>
      </w:r>
      <w:proofErr w:type="spellEnd"/>
      <w:r>
        <w:t xml:space="preserve"> die Augen zu öffnen, und wählte, um hierzu Gelegenheit zu bekommen, ein Mittel, das freilich etwas sehr Auffallendes hatte, das aber weniger auffallend erscheint, wenn man sich zurückdenkt in jene Zeit des kräftigen Willens, wo es auf das </w:t>
      </w:r>
      <w:r>
        <w:rPr>
          <w:rStyle w:val="Fett"/>
          <w:rFonts w:eastAsiaTheme="majorEastAsia"/>
        </w:rPr>
        <w:t>Wie?</w:t>
      </w:r>
      <w:r>
        <w:t xml:space="preserve"> nicht besonders ankam, wenn es mit dem </w:t>
      </w:r>
      <w:r>
        <w:rPr>
          <w:rStyle w:val="Fett"/>
          <w:rFonts w:eastAsiaTheme="majorEastAsia"/>
        </w:rPr>
        <w:t>Was?</w:t>
      </w:r>
      <w:r>
        <w:t xml:space="preserve"> seine volle Richtigkeit hatte. </w:t>
      </w:r>
      <w:r>
        <w:rPr>
          <w:rStyle w:val="Fett"/>
          <w:rFonts w:eastAsiaTheme="majorEastAsia"/>
        </w:rPr>
        <w:t>Peter</w:t>
      </w:r>
      <w:r>
        <w:t xml:space="preserve"> </w:t>
      </w:r>
      <w:proofErr w:type="spellStart"/>
      <w:r>
        <w:t>nemlich</w:t>
      </w:r>
      <w:proofErr w:type="spellEnd"/>
      <w:r>
        <w:t xml:space="preserve"> begab sich in die Domkirche und stellte sich mit dem bedeckten </w:t>
      </w:r>
      <w:proofErr w:type="spellStart"/>
      <w:r>
        <w:t>haupte</w:t>
      </w:r>
      <w:proofErr w:type="spellEnd"/>
      <w:r>
        <w:t xml:space="preserve"> zum Hochaltare hin; auch da der Priester die Monstranz aufhob, zog er sein </w:t>
      </w:r>
      <w:proofErr w:type="spellStart"/>
      <w:r>
        <w:t>Baret</w:t>
      </w:r>
      <w:proofErr w:type="spellEnd"/>
      <w:r>
        <w:t xml:space="preserve"> nicht ab, noch beuchte er die Knie; ja er kehrte dem Volke den Rücken zu, seufzte tief und spie aus. Geistliche wie </w:t>
      </w:r>
      <w:proofErr w:type="spellStart"/>
      <w:r>
        <w:t>Layen</w:t>
      </w:r>
      <w:proofErr w:type="spellEnd"/>
      <w:r>
        <w:t xml:space="preserve"> waren höchst verwundert über dies seltsame Betragen, doch fragte ihn keiner, warum er das thäte? Keiner verwies ihm seine That. Dies aber hatte er beabsichtigt; denn auf einen solchen Verweis wollte er Gelegenheit nehmen, der Gemeinde über das abgöttische Spiel zu predigen, das man da mit dem Mysterium getrieben hätte und treibe. Dafür erreichte er auf andere Art seinen Zweck; denn aufgefordert von den Geistlichen, holte der Arm des Gerichts ihn ein, und das hatte er eben gewünscht. Der </w:t>
      </w:r>
      <w:proofErr w:type="spellStart"/>
      <w:r>
        <w:t>Gwelrichter</w:t>
      </w:r>
      <w:proofErr w:type="spellEnd"/>
      <w:r>
        <w:t xml:space="preserve"> erschien mit seinen Gerichtsdienern und ließ ihn greifen, während er noch vor dem Dome mit seinen Bekannten sprach. Du mußt mit! so redete ihn der Richter an. Gerne, antwortete </w:t>
      </w:r>
      <w:r>
        <w:rPr>
          <w:rStyle w:val="Fett"/>
          <w:rFonts w:eastAsiaTheme="majorEastAsia"/>
        </w:rPr>
        <w:t>Peter</w:t>
      </w:r>
      <w:r>
        <w:t xml:space="preserve"> unerschrocken und mit lachendem Munde, dazu eben bin ich gekommen! So nahmen sie ihn mit, und setzten ihn zuerst auf den </w:t>
      </w:r>
      <w:proofErr w:type="spellStart"/>
      <w:r>
        <w:rPr>
          <w:rStyle w:val="Fett"/>
          <w:rFonts w:eastAsiaTheme="majorEastAsia"/>
        </w:rPr>
        <w:t>Franckenthurm</w:t>
      </w:r>
      <w:proofErr w:type="spellEnd"/>
      <w:r>
        <w:t>.</w:t>
      </w:r>
    </w:p>
    <w:p w14:paraId="0E048593" w14:textId="77777777" w:rsidR="00DB7BB7" w:rsidRDefault="00DB7BB7" w:rsidP="00DB7BB7">
      <w:pPr>
        <w:pStyle w:val="StandardWeb"/>
      </w:pPr>
      <w:r>
        <w:t xml:space="preserve">Hier hatte er eine gute Zeit gesessen, als endlich Abgeordnete des Raths nebst den Ketzermeistern und andern Geistlichen erschienen, um ihn zu </w:t>
      </w:r>
      <w:proofErr w:type="spellStart"/>
      <w:r>
        <w:t>examiniren</w:t>
      </w:r>
      <w:proofErr w:type="spellEnd"/>
      <w:r>
        <w:t xml:space="preserve">. Unter den vielen Fragen, die sie an ihn thaten, war natürlich vor allem die: warum er letzthin das Hochwürdige so entheiligt und beschimpft hätte? Er antwortete: nicht das Nachtmahl Christi habe ich verächtlich behandeln wollen, sondern seinen Mißbrauch, und </w:t>
      </w:r>
      <w:proofErr w:type="spellStart"/>
      <w:r>
        <w:t>dieß</w:t>
      </w:r>
      <w:proofErr w:type="spellEnd"/>
      <w:r>
        <w:t xml:space="preserve"> bloß in der Absicht, um, befragt über die Ursache meines Betragens, Gelegenheit zu haben, das irrende Volk zu belehren, daß man das Sakrament nicht als seinen Gott verehren und anbeten solle.</w:t>
      </w:r>
    </w:p>
    <w:p w14:paraId="5E850270" w14:textId="77777777" w:rsidR="00DB7BB7" w:rsidRDefault="00DB7BB7" w:rsidP="00DB7BB7">
      <w:pPr>
        <w:pStyle w:val="StandardWeb"/>
      </w:pPr>
      <w:r>
        <w:t xml:space="preserve">Man fragte weiter, ob ihn diese That gereue und ob er sie wohl noch einmal thun möchte? Nein, sagte er, sie gereuet mich nicht, und wäre ich jetzt wieder zu Hause, so käme ich doch nach </w:t>
      </w:r>
      <w:proofErr w:type="spellStart"/>
      <w:r>
        <w:t>Cöln</w:t>
      </w:r>
      <w:proofErr w:type="spellEnd"/>
      <w:r>
        <w:t xml:space="preserve"> zurück, und thäte, was ich gethan habe; denn solche Abgötterei muß man nicht dulden. Das Sakrament ist nicht Gott, sondern Brod und Wein sind äußere Zeichen und müssen im Glauben genossen werden.</w:t>
      </w:r>
    </w:p>
    <w:p w14:paraId="2FBB58B5" w14:textId="77777777" w:rsidR="00DB7BB7" w:rsidRDefault="00DB7BB7" w:rsidP="00DB7BB7">
      <w:pPr>
        <w:pStyle w:val="StandardWeb"/>
      </w:pPr>
      <w:r>
        <w:t xml:space="preserve">Das Protokoll über diese und die übrigen Fragen und Antworten wurde nun dem Rathe von seinen Abgeordneten vorgelegt, (Der Verf. der </w:t>
      </w:r>
      <w:proofErr w:type="spellStart"/>
      <w:r>
        <w:rPr>
          <w:rStyle w:val="Fett"/>
          <w:rFonts w:eastAsiaTheme="majorEastAsia"/>
        </w:rPr>
        <w:t>Warhafften</w:t>
      </w:r>
      <w:proofErr w:type="spellEnd"/>
      <w:r>
        <w:rPr>
          <w:rStyle w:val="Fett"/>
          <w:rFonts w:eastAsiaTheme="majorEastAsia"/>
        </w:rPr>
        <w:t xml:space="preserve"> </w:t>
      </w:r>
      <w:proofErr w:type="spellStart"/>
      <w:r>
        <w:rPr>
          <w:rStyle w:val="Fett"/>
          <w:rFonts w:eastAsiaTheme="majorEastAsia"/>
        </w:rPr>
        <w:t>Historia</w:t>
      </w:r>
      <w:proofErr w:type="spellEnd"/>
      <w:r>
        <w:t xml:space="preserve"> kannte auch </w:t>
      </w:r>
      <w:proofErr w:type="spellStart"/>
      <w:r>
        <w:t>Fleistedens</w:t>
      </w:r>
      <w:proofErr w:type="spellEnd"/>
      <w:r>
        <w:t xml:space="preserve"> </w:t>
      </w:r>
      <w:proofErr w:type="spellStart"/>
      <w:r>
        <w:t>Proceß</w:t>
      </w:r>
      <w:proofErr w:type="spellEnd"/>
      <w:r>
        <w:t xml:space="preserve"> aus den </w:t>
      </w:r>
      <w:proofErr w:type="spellStart"/>
      <w:r>
        <w:t>Acten</w:t>
      </w:r>
      <w:proofErr w:type="spellEnd"/>
      <w:r>
        <w:t xml:space="preserve">, wollte aber aus diesen nicht mehr als das oben Gesagte anführen. S. 103.) und man </w:t>
      </w:r>
      <w:proofErr w:type="spellStart"/>
      <w:r>
        <w:t>beschliß</w:t>
      </w:r>
      <w:proofErr w:type="spellEnd"/>
      <w:r>
        <w:t xml:space="preserve"> hierauf, den Schuldigen dem Greve des hohen und weltlichen Gerichts zu überantworten, damit das Recht an ihm vollstreckt </w:t>
      </w:r>
      <w:proofErr w:type="spellStart"/>
      <w:r>
        <w:t>wede</w:t>
      </w:r>
      <w:proofErr w:type="spellEnd"/>
      <w:r>
        <w:t xml:space="preserve">. Mit fröhlichem Angesichte ging zu jedermanns Verwunderung </w:t>
      </w:r>
      <w:r>
        <w:rPr>
          <w:rStyle w:val="Fett"/>
          <w:rFonts w:eastAsiaTheme="majorEastAsia"/>
        </w:rPr>
        <w:t>Peter</w:t>
      </w:r>
      <w:r>
        <w:t xml:space="preserve"> in des Greven Haus, und kein Grauen war an ihm zu bemerken, da die Thür des </w:t>
      </w:r>
      <w:proofErr w:type="spellStart"/>
      <w:r>
        <w:t>Gefängniß</w:t>
      </w:r>
      <w:proofErr w:type="spellEnd"/>
      <w:r>
        <w:t>-Kellers sich ihm öffnete.</w:t>
      </w:r>
    </w:p>
    <w:p w14:paraId="4146DF50" w14:textId="77777777" w:rsidR="00DB7BB7" w:rsidRDefault="00DB7BB7" w:rsidP="00DB7BB7">
      <w:pPr>
        <w:pStyle w:val="StandardWeb"/>
      </w:pPr>
      <w:r>
        <w:t xml:space="preserve">Doch ehe auf seinen Tod erkannt wurde, versuchte man noch alles, um ihn zum Widerrufe zu bewegen. Der Greve und die Schöffen ließen ihn auf’s schärfste foltern, und trieben dies so lange, daß sogar der Henker, wie dieser selbst gestanden hat, sich seiner erbarmte und sich weigerte, ihn ferner zu peinigen. Aber man gewann mit allen Martern nichts; </w:t>
      </w:r>
      <w:r>
        <w:rPr>
          <w:rStyle w:val="Fett"/>
          <w:rFonts w:eastAsiaTheme="majorEastAsia"/>
        </w:rPr>
        <w:t>Peter</w:t>
      </w:r>
      <w:r>
        <w:t xml:space="preserve"> seufzte zu Gott, rief ihn um Trost und Hülfe an, und dankte, daß er würdig befunden wäre, um seines Evangelii willen zu leiden. Da sie denn nun nichts mit ihm ausrichten konnten, ließen sie ihn wieder in die schweren Stöcke und Ketten legen, und hielten ihn von da an oft bloß bei Wasser und Brod, aber immer noch erwartend, daß er wohl noch herumgebracht werden würde. Denn sie fuhren noch immer fort, ihn zu befragen, ihm zuzusprechen, zum </w:t>
      </w:r>
      <w:proofErr w:type="spellStart"/>
      <w:r>
        <w:t>öftern</w:t>
      </w:r>
      <w:proofErr w:type="spellEnd"/>
      <w:r>
        <w:t xml:space="preserve"> mit Schwerdt, Wasser und Feuer zu drohen, und noch allerlei andere Mittel anzuwenden, um ihn zum Widerrufe zu bewegen. Dies trieben sie fort und fort, bis </w:t>
      </w:r>
      <w:r>
        <w:rPr>
          <w:rStyle w:val="Fett"/>
          <w:rFonts w:eastAsiaTheme="majorEastAsia"/>
        </w:rPr>
        <w:t>Adolph Clarenbach</w:t>
      </w:r>
      <w:r>
        <w:t xml:space="preserve"> zu ihm ins </w:t>
      </w:r>
      <w:proofErr w:type="spellStart"/>
      <w:r>
        <w:t>Gefängniß</w:t>
      </w:r>
      <w:proofErr w:type="spellEnd"/>
      <w:r>
        <w:t xml:space="preserve"> gelegt wurde. Von da an gaben sie </w:t>
      </w:r>
      <w:proofErr w:type="spellStart"/>
      <w:r>
        <w:rPr>
          <w:rStyle w:val="Fett"/>
          <w:rFonts w:eastAsiaTheme="majorEastAsia"/>
        </w:rPr>
        <w:t>Fleisteden</w:t>
      </w:r>
      <w:proofErr w:type="spellEnd"/>
      <w:r>
        <w:t xml:space="preserve"> auf, und verwandten alle ihre Mühe auf Adolphs Bekehrung, aber, wie wir sagen, versagte sie auch an ihm.</w:t>
      </w:r>
    </w:p>
    <w:p w14:paraId="56F1C572" w14:textId="77777777" w:rsidR="00DB7BB7" w:rsidRDefault="00DB7BB7" w:rsidP="00DB7BB7">
      <w:pPr>
        <w:pStyle w:val="berschrift2"/>
      </w:pPr>
      <w:r>
        <w:t>Adolphs und Peters letzte zwei Tage im Gefängnisse.</w:t>
      </w:r>
    </w:p>
    <w:p w14:paraId="143087E6" w14:textId="77777777" w:rsidR="00DB7BB7" w:rsidRDefault="00DB7BB7" w:rsidP="00DB7BB7">
      <w:pPr>
        <w:pStyle w:val="StandardWeb"/>
      </w:pPr>
      <w:r>
        <w:t xml:space="preserve">Die </w:t>
      </w:r>
      <w:proofErr w:type="spellStart"/>
      <w:r>
        <w:t>bieden</w:t>
      </w:r>
      <w:proofErr w:type="spellEnd"/>
      <w:r>
        <w:t xml:space="preserve"> Gefangenen zum Tode zu verdammen, kam dem Cölner Senate eben nicht leicht an. Aber es war seit einiger Zeit ein Umstand eingetreten, der den blutdürstigen Pfaffen vortrefflich zu Statten kam, und den sie auch vortrefflich zu ihrem Vortheile zu benutzen wußten. Es war </w:t>
      </w:r>
      <w:proofErr w:type="spellStart"/>
      <w:r>
        <w:t>nemlich</w:t>
      </w:r>
      <w:proofErr w:type="spellEnd"/>
      <w:r>
        <w:t xml:space="preserve"> im Cölner Gebiete eine bisher unbekannte Seuche ausgebrochen, die </w:t>
      </w:r>
      <w:r>
        <w:rPr>
          <w:rStyle w:val="Fett"/>
          <w:rFonts w:eastAsiaTheme="majorEastAsia"/>
        </w:rPr>
        <w:t>schweißende Krankheit</w:t>
      </w:r>
      <w:r>
        <w:t xml:space="preserve"> (</w:t>
      </w:r>
      <w:proofErr w:type="spellStart"/>
      <w:r>
        <w:rPr>
          <w:rStyle w:val="Fett"/>
          <w:rFonts w:eastAsiaTheme="majorEastAsia"/>
        </w:rPr>
        <w:t>Warhaffte</w:t>
      </w:r>
      <w:proofErr w:type="spellEnd"/>
      <w:r>
        <w:rPr>
          <w:rStyle w:val="Fett"/>
          <w:rFonts w:eastAsiaTheme="majorEastAsia"/>
        </w:rPr>
        <w:t xml:space="preserve"> </w:t>
      </w:r>
      <w:proofErr w:type="spellStart"/>
      <w:r>
        <w:rPr>
          <w:rStyle w:val="Fett"/>
          <w:rFonts w:eastAsiaTheme="majorEastAsia"/>
        </w:rPr>
        <w:t>Historia</w:t>
      </w:r>
      <w:proofErr w:type="spellEnd"/>
      <w:r>
        <w:t xml:space="preserve">. S. 104.) oder der </w:t>
      </w:r>
      <w:r>
        <w:rPr>
          <w:rStyle w:val="Fett"/>
          <w:rFonts w:eastAsiaTheme="majorEastAsia"/>
        </w:rPr>
        <w:t>englische Schweiß</w:t>
      </w:r>
      <w:r>
        <w:t xml:space="preserve"> genannt, (</w:t>
      </w:r>
      <w:proofErr w:type="spellStart"/>
      <w:r>
        <w:rPr>
          <w:rStyle w:val="Fett"/>
          <w:rFonts w:eastAsiaTheme="majorEastAsia"/>
        </w:rPr>
        <w:t>Schröckh</w:t>
      </w:r>
      <w:proofErr w:type="spellEnd"/>
      <w:r>
        <w:t xml:space="preserve"> </w:t>
      </w:r>
      <w:proofErr w:type="spellStart"/>
      <w:r>
        <w:t>Kirchengesch</w:t>
      </w:r>
      <w:proofErr w:type="spellEnd"/>
      <w:r>
        <w:t xml:space="preserve">. seit der Reformation. 1 Th. S. 404.) und raffte viele Menschen hin. Das ergriffen die Prediger in </w:t>
      </w:r>
      <w:proofErr w:type="spellStart"/>
      <w:r>
        <w:t>Cöln</w:t>
      </w:r>
      <w:proofErr w:type="spellEnd"/>
      <w:r>
        <w:t xml:space="preserve">, sie schrien und schalten auf den </w:t>
      </w:r>
      <w:proofErr w:type="spellStart"/>
      <w:r>
        <w:t>Canzeln</w:t>
      </w:r>
      <w:proofErr w:type="spellEnd"/>
      <w:r>
        <w:t xml:space="preserve"> über die einbrechende Ketzerei, und über die Schonung, die man mit ihren Urhebern habe, als die einzige Ursache, warum Gott seinen Zorn über die Stadt ausließe und sie mit dieser </w:t>
      </w:r>
      <w:proofErr w:type="spellStart"/>
      <w:r>
        <w:t>verheerrenden</w:t>
      </w:r>
      <w:proofErr w:type="spellEnd"/>
      <w:r>
        <w:t xml:space="preserve"> Krankheit heimsuchte; darum </w:t>
      </w:r>
      <w:proofErr w:type="spellStart"/>
      <w:r>
        <w:t>sey</w:t>
      </w:r>
      <w:proofErr w:type="spellEnd"/>
      <w:r>
        <w:t xml:space="preserve"> nichts anders übrig, als den Zorn Gottes mit dem Tode dieser Gottlosen zu versöhnen. (Joh. </w:t>
      </w:r>
      <w:proofErr w:type="spellStart"/>
      <w:r>
        <w:t>Sleidanus</w:t>
      </w:r>
      <w:proofErr w:type="spellEnd"/>
      <w:r>
        <w:t xml:space="preserve"> sagt hierüber: </w:t>
      </w:r>
      <w:proofErr w:type="spellStart"/>
      <w:r>
        <w:t>Culpam</w:t>
      </w:r>
      <w:proofErr w:type="spellEnd"/>
      <w:r>
        <w:t xml:space="preserve"> </w:t>
      </w:r>
      <w:proofErr w:type="spellStart"/>
      <w:r>
        <w:t>ejus</w:t>
      </w:r>
      <w:proofErr w:type="spellEnd"/>
      <w:r>
        <w:t xml:space="preserve"> </w:t>
      </w:r>
      <w:proofErr w:type="spellStart"/>
      <w:r>
        <w:t>rei</w:t>
      </w:r>
      <w:proofErr w:type="spellEnd"/>
      <w:r>
        <w:t xml:space="preserve"> (</w:t>
      </w:r>
      <w:proofErr w:type="spellStart"/>
      <w:r>
        <w:t>nemlich</w:t>
      </w:r>
      <w:proofErr w:type="spellEnd"/>
      <w:r>
        <w:t xml:space="preserve"> der Hinrichtung Clarenbachs und </w:t>
      </w:r>
      <w:proofErr w:type="spellStart"/>
      <w:r>
        <w:t>Fleistedens</w:t>
      </w:r>
      <w:proofErr w:type="spellEnd"/>
      <w:r>
        <w:t xml:space="preserve">) </w:t>
      </w:r>
      <w:proofErr w:type="spellStart"/>
      <w:r>
        <w:t>plerique</w:t>
      </w:r>
      <w:proofErr w:type="spellEnd"/>
      <w:r>
        <w:t xml:space="preserve"> </w:t>
      </w:r>
      <w:proofErr w:type="spellStart"/>
      <w:r>
        <w:t>confeberant</w:t>
      </w:r>
      <w:proofErr w:type="spellEnd"/>
      <w:r>
        <w:t xml:space="preserve"> in </w:t>
      </w:r>
      <w:proofErr w:type="spellStart"/>
      <w:r>
        <w:t>theologos</w:t>
      </w:r>
      <w:proofErr w:type="spellEnd"/>
      <w:r>
        <w:t xml:space="preserve"> </w:t>
      </w:r>
      <w:proofErr w:type="spellStart"/>
      <w:r>
        <w:t>concionatores</w:t>
      </w:r>
      <w:proofErr w:type="spellEnd"/>
      <w:r>
        <w:t xml:space="preserve">, </w:t>
      </w:r>
      <w:proofErr w:type="spellStart"/>
      <w:r>
        <w:t>qui</w:t>
      </w:r>
      <w:proofErr w:type="spellEnd"/>
      <w:r>
        <w:t xml:space="preserve"> </w:t>
      </w:r>
      <w:proofErr w:type="spellStart"/>
      <w:r>
        <w:t>suppliciis</w:t>
      </w:r>
      <w:proofErr w:type="spellEnd"/>
      <w:r>
        <w:t xml:space="preserve"> </w:t>
      </w:r>
      <w:proofErr w:type="spellStart"/>
      <w:r>
        <w:t>impiorum</w:t>
      </w:r>
      <w:proofErr w:type="spellEnd"/>
      <w:r>
        <w:t xml:space="preserve"> </w:t>
      </w:r>
      <w:proofErr w:type="spellStart"/>
      <w:r>
        <w:t>placandam</w:t>
      </w:r>
      <w:proofErr w:type="spellEnd"/>
      <w:r>
        <w:t xml:space="preserve"> esse </w:t>
      </w:r>
      <w:proofErr w:type="spellStart"/>
      <w:r>
        <w:t>clamabant</w:t>
      </w:r>
      <w:proofErr w:type="spellEnd"/>
      <w:r>
        <w:t xml:space="preserve"> </w:t>
      </w:r>
      <w:proofErr w:type="spellStart"/>
      <w:r>
        <w:t>iram</w:t>
      </w:r>
      <w:proofErr w:type="spellEnd"/>
      <w:r>
        <w:t xml:space="preserve"> die, </w:t>
      </w:r>
      <w:proofErr w:type="spellStart"/>
      <w:r>
        <w:t>novo</w:t>
      </w:r>
      <w:proofErr w:type="spellEnd"/>
      <w:r>
        <w:t xml:space="preserve"> </w:t>
      </w:r>
      <w:proofErr w:type="spellStart"/>
      <w:r>
        <w:t>morbi</w:t>
      </w:r>
      <w:proofErr w:type="spellEnd"/>
      <w:r>
        <w:t xml:space="preserve"> genere nos </w:t>
      </w:r>
      <w:proofErr w:type="spellStart"/>
      <w:r>
        <w:t>verberantis</w:t>
      </w:r>
      <w:proofErr w:type="spellEnd"/>
      <w:r>
        <w:t xml:space="preserve">. (de </w:t>
      </w:r>
      <w:proofErr w:type="spellStart"/>
      <w:r>
        <w:t>statu</w:t>
      </w:r>
      <w:proofErr w:type="spellEnd"/>
      <w:r>
        <w:t xml:space="preserve"> </w:t>
      </w:r>
      <w:r>
        <w:rPr>
          <w:rStyle w:val="Fett"/>
          <w:rFonts w:eastAsiaTheme="majorEastAsia"/>
        </w:rPr>
        <w:t xml:space="preserve">religionis et </w:t>
      </w:r>
      <w:proofErr w:type="spellStart"/>
      <w:r>
        <w:rPr>
          <w:rStyle w:val="Fett"/>
          <w:rFonts w:eastAsiaTheme="majorEastAsia"/>
        </w:rPr>
        <w:t>reipubilicae</w:t>
      </w:r>
      <w:proofErr w:type="spellEnd"/>
      <w:r>
        <w:t xml:space="preserve"> etc. p. 97. </w:t>
      </w:r>
      <w:proofErr w:type="spellStart"/>
      <w:r>
        <w:t>Ausg</w:t>
      </w:r>
      <w:proofErr w:type="spellEnd"/>
      <w:r>
        <w:t>. v. 1555.) Dies wirkte kräftig und so wurde der Tod der beiden Märtyrer beschlossen.</w:t>
      </w:r>
    </w:p>
    <w:p w14:paraId="24DA4219" w14:textId="77777777" w:rsidR="00DB7BB7" w:rsidRDefault="00DB7BB7" w:rsidP="00DB7BB7">
      <w:pPr>
        <w:pStyle w:val="StandardWeb"/>
      </w:pPr>
      <w:r>
        <w:t xml:space="preserve">Am </w:t>
      </w:r>
      <w:proofErr w:type="spellStart"/>
      <w:r>
        <w:t>27ten</w:t>
      </w:r>
      <w:proofErr w:type="spellEnd"/>
      <w:r>
        <w:t xml:space="preserve"> September, dem Tage vor der Hinrichtung, ging der Greve zu dem Gefängnisse, wo sie beide zusammen saßen und fragte von oben durch das Keller-Loch: Wie geht es?</w:t>
      </w:r>
    </w:p>
    <w:p w14:paraId="64266DC1" w14:textId="77777777" w:rsidR="00DB7BB7" w:rsidRDefault="00DB7BB7" w:rsidP="00DB7BB7">
      <w:pPr>
        <w:pStyle w:val="StandardWeb"/>
      </w:pPr>
      <w:r>
        <w:t xml:space="preserve">Wie es dem Herrn gefällt, antwortete Adolph allein, denn Peter hatte eine schwache Stimme, die bis zum Keller-Loche hin nicht vernehmbar gewesen wäre; außerdem sprach er überhaupt sehr wenig, und nur wenn er ausdrücklich gefragt wurde. – Wollt Ihr noch nicht von Euerm </w:t>
      </w:r>
      <w:proofErr w:type="spellStart"/>
      <w:r>
        <w:t>Irrthume</w:t>
      </w:r>
      <w:proofErr w:type="spellEnd"/>
      <w:r>
        <w:t xml:space="preserve"> lassen? sprach der Greve weiter; wie lange wollt Ihr in Eurer Meinung beharren?</w:t>
      </w:r>
    </w:p>
    <w:p w14:paraId="314D798E" w14:textId="77777777" w:rsidR="00DB7BB7" w:rsidRDefault="00DB7BB7" w:rsidP="00DB7BB7">
      <w:pPr>
        <w:pStyle w:val="StandardWeb"/>
      </w:pPr>
      <w:r>
        <w:rPr>
          <w:rStyle w:val="Fett"/>
          <w:rFonts w:eastAsiaTheme="majorEastAsia"/>
        </w:rPr>
        <w:t>Adolph.</w:t>
      </w:r>
      <w:r>
        <w:t xml:space="preserve"> So lange als Gott will.</w:t>
      </w:r>
    </w:p>
    <w:p w14:paraId="043CFA68" w14:textId="77777777" w:rsidR="00DB7BB7" w:rsidRDefault="00DB7BB7" w:rsidP="00DB7BB7">
      <w:pPr>
        <w:pStyle w:val="StandardWeb"/>
      </w:pPr>
      <w:r>
        <w:rPr>
          <w:rStyle w:val="Fett"/>
          <w:rFonts w:eastAsiaTheme="majorEastAsia"/>
        </w:rPr>
        <w:t>Greve.</w:t>
      </w:r>
      <w:r>
        <w:t xml:space="preserve"> Nun, wenn Ihr denn nicht davon ablassen wollt, so wird Euch Euer Recht widerfahren. Ihr müßt sterben; soll ich Euch einen Mönch kommen lassen, dem Ihr beichtet?</w:t>
      </w:r>
    </w:p>
    <w:p w14:paraId="325F15A3" w14:textId="77777777" w:rsidR="00DB7BB7" w:rsidRDefault="00DB7BB7" w:rsidP="00DB7BB7">
      <w:pPr>
        <w:pStyle w:val="StandardWeb"/>
      </w:pPr>
      <w:r>
        <w:rPr>
          <w:rStyle w:val="Fett"/>
          <w:rFonts w:eastAsiaTheme="majorEastAsia"/>
        </w:rPr>
        <w:t>Adolph.</w:t>
      </w:r>
      <w:r>
        <w:t xml:space="preserve"> Wie Ihr wollt. haben wir gegen diesen Mönch gesündigt, so wollen wir ihm beichten und ihn um Verzeihung bitten.</w:t>
      </w:r>
    </w:p>
    <w:p w14:paraId="04CDEE5A" w14:textId="77777777" w:rsidR="00DB7BB7" w:rsidRDefault="00DB7BB7" w:rsidP="00DB7BB7">
      <w:pPr>
        <w:pStyle w:val="StandardWeb"/>
      </w:pPr>
      <w:r>
        <w:t>Dies sagte Adolph lachend, und setzte hinzu: Aber, Herr Greve, wenn nun der Mönch käme, so hätten wir ja doch kein Geld, ihm die Beichte zu bezahlen, wie sollten wir’s denn machen?</w:t>
      </w:r>
    </w:p>
    <w:p w14:paraId="6B3DA7E4" w14:textId="77777777" w:rsidR="00DB7BB7" w:rsidRDefault="00DB7BB7" w:rsidP="00DB7BB7">
      <w:pPr>
        <w:pStyle w:val="StandardWeb"/>
      </w:pPr>
      <w:r>
        <w:rPr>
          <w:rStyle w:val="Fett"/>
          <w:rFonts w:eastAsiaTheme="majorEastAsia"/>
        </w:rPr>
        <w:t>Der Greve.</w:t>
      </w:r>
      <w:r>
        <w:t xml:space="preserve"> Nun, nun, es wird schon anders mit Euch werden!</w:t>
      </w:r>
    </w:p>
    <w:p w14:paraId="375ED4AF" w14:textId="77777777" w:rsidR="00DB7BB7" w:rsidRDefault="00DB7BB7" w:rsidP="00DB7BB7">
      <w:pPr>
        <w:pStyle w:val="StandardWeb"/>
      </w:pPr>
      <w:r>
        <w:t xml:space="preserve">An demselben Tage, zwischen 4 und 5 Uhr, kam </w:t>
      </w:r>
      <w:proofErr w:type="spellStart"/>
      <w:r>
        <w:rPr>
          <w:rStyle w:val="Fett"/>
          <w:rFonts w:eastAsiaTheme="majorEastAsia"/>
        </w:rPr>
        <w:t>Aleff</w:t>
      </w:r>
      <w:proofErr w:type="spellEnd"/>
      <w:r>
        <w:t xml:space="preserve"> von </w:t>
      </w:r>
      <w:r>
        <w:rPr>
          <w:rStyle w:val="Fett"/>
          <w:rFonts w:eastAsiaTheme="majorEastAsia"/>
        </w:rPr>
        <w:t>Gynt</w:t>
      </w:r>
      <w:r>
        <w:t xml:space="preserve"> an das Keller-Loch, grüßte die Gefangenen freundlich und bat sie </w:t>
      </w:r>
      <w:proofErr w:type="spellStart"/>
      <w:r>
        <w:t>inständigst</w:t>
      </w:r>
      <w:proofErr w:type="spellEnd"/>
      <w:r>
        <w:t xml:space="preserve">, doch Belehrung anzunehmen. Diese, meinte er, können sie ja gleich von den </w:t>
      </w:r>
      <w:proofErr w:type="spellStart"/>
      <w:r>
        <w:t>bieden</w:t>
      </w:r>
      <w:proofErr w:type="spellEnd"/>
      <w:r>
        <w:t xml:space="preserve"> Prediger-Mönchen empfangen, dies ich eben jetzt hier auch einfanden. Der eine Mönch legte sich auf das Loch und fragte lateinisch: Wollt Ihr denn bei Euerm Glauben bleiben? Die Stunde ist da, die Euch den Tod bringen wird; wenn Ihr aber von Euerm Glauben abstehet, so verspreche ich Euch, daß Ihr gut davon kommen sollt. Adolph antwortete: „Wir glauben allein an Jesum Christ, unsern Heiland.“ Aber </w:t>
      </w:r>
      <w:proofErr w:type="spellStart"/>
      <w:r>
        <w:rPr>
          <w:rStyle w:val="Fett"/>
          <w:rFonts w:eastAsiaTheme="majorEastAsia"/>
        </w:rPr>
        <w:t>Aleff</w:t>
      </w:r>
      <w:proofErr w:type="spellEnd"/>
      <w:r>
        <w:t xml:space="preserve"> und die Mönche ließen bis in die Nacht nicht ab mit Reden und Zureden, bis Adolph, ihres Geredes müde, ihnen seinen </w:t>
      </w:r>
      <w:proofErr w:type="spellStart"/>
      <w:r>
        <w:t>Ueberdruß</w:t>
      </w:r>
      <w:proofErr w:type="spellEnd"/>
      <w:r>
        <w:t xml:space="preserve"> zu erkennen gab. – „Wie?“ sprach </w:t>
      </w:r>
      <w:proofErr w:type="spellStart"/>
      <w:r>
        <w:rPr>
          <w:rStyle w:val="Fett"/>
          <w:rFonts w:eastAsiaTheme="majorEastAsia"/>
        </w:rPr>
        <w:t>Aleff</w:t>
      </w:r>
      <w:proofErr w:type="spellEnd"/>
      <w:r>
        <w:t xml:space="preserve">, „Ihr wollt um Christi willen leiden, und es </w:t>
      </w:r>
      <w:proofErr w:type="spellStart"/>
      <w:r>
        <w:t>it</w:t>
      </w:r>
      <w:proofErr w:type="spellEnd"/>
      <w:r>
        <w:t xml:space="preserve"> Euch zu viel, eine Nacht seinetwillen zu wachen? Ich bitte Euch nochmals, nehmt doch Unterricht an.“ – „Ja,“ antwortete Adolph, „Unterricht aus der heiligen Schrift nehmen wir gerne an, den gebt uns nur!“ Aber damit war </w:t>
      </w:r>
      <w:proofErr w:type="spellStart"/>
      <w:r>
        <w:rPr>
          <w:rStyle w:val="Fett"/>
          <w:rFonts w:eastAsiaTheme="majorEastAsia"/>
        </w:rPr>
        <w:t>Aleff</w:t>
      </w:r>
      <w:proofErr w:type="spellEnd"/>
      <w:r>
        <w:t xml:space="preserve"> noch nicht abgewiesen, sondern er sowohl als die Mönche setzten ihnen von neuem mit Bitten und Ermahnungen so sehr zu, daß sie sich in vorgeblichen Versuchen erschöpften. Jetzt wünschten sie ihnen gute Nacht, aber noch scheidend wiederholten sie die Bitte: Lasset Euch doch unterweisen! und Adolph antwortete abermals: „Könnt Ihr mir beweisen, daß ich mit dem, was Christus mich gelehrt hat, irre daran bin, so will ich mich </w:t>
      </w:r>
      <w:proofErr w:type="spellStart"/>
      <w:r>
        <w:t>belehrenn</w:t>
      </w:r>
      <w:proofErr w:type="spellEnd"/>
      <w:r>
        <w:t xml:space="preserve"> lassen.“ Auch </w:t>
      </w:r>
      <w:r>
        <w:rPr>
          <w:rStyle w:val="Fett"/>
          <w:rFonts w:eastAsiaTheme="majorEastAsia"/>
        </w:rPr>
        <w:t>Peter</w:t>
      </w:r>
      <w:r>
        <w:t xml:space="preserve"> sprach jetzt etwas, das sie aber theils nicht vernehmen konnten, theils nicht genug beobachteten, weil sie ihn als einen längst aufgegebenen Ketzer mehr haßten als seinen Mitgefangenen.</w:t>
      </w:r>
    </w:p>
    <w:p w14:paraId="4C1204FB" w14:textId="77777777" w:rsidR="00DB7BB7" w:rsidRDefault="00DB7BB7" w:rsidP="00DB7BB7">
      <w:pPr>
        <w:pStyle w:val="StandardWeb"/>
      </w:pPr>
      <w:r>
        <w:t xml:space="preserve">Endlich kam nun der Sterbetag Adolphs und Peters, und siehe! der </w:t>
      </w:r>
      <w:proofErr w:type="spellStart"/>
      <w:r>
        <w:t>unermüdete</w:t>
      </w:r>
      <w:proofErr w:type="spellEnd"/>
      <w:r>
        <w:t xml:space="preserve"> </w:t>
      </w:r>
      <w:proofErr w:type="spellStart"/>
      <w:r>
        <w:rPr>
          <w:rStyle w:val="Fett"/>
          <w:rFonts w:eastAsiaTheme="majorEastAsia"/>
        </w:rPr>
        <w:t>Aleff</w:t>
      </w:r>
      <w:proofErr w:type="spellEnd"/>
      <w:r>
        <w:t xml:space="preserve"> erschien noch einmal wieder, diesmal mit zwei Augustiner-Mönchen, die der Greve aufgefordert hatte, die </w:t>
      </w:r>
      <w:proofErr w:type="spellStart"/>
      <w:r>
        <w:t>Deliquenten</w:t>
      </w:r>
      <w:proofErr w:type="spellEnd"/>
      <w:r>
        <w:t xml:space="preserve"> beichten zu lassen. Jetzt kam es zu folgendem Gespräche:</w:t>
      </w:r>
    </w:p>
    <w:p w14:paraId="6A55EEFE"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Adolph, wie steht es?</w:t>
      </w:r>
    </w:p>
    <w:p w14:paraId="7DBE6FFE" w14:textId="77777777" w:rsidR="00DB7BB7" w:rsidRDefault="00DB7BB7" w:rsidP="00DB7BB7">
      <w:pPr>
        <w:pStyle w:val="StandardWeb"/>
      </w:pPr>
      <w:r>
        <w:rPr>
          <w:rStyle w:val="Fett"/>
          <w:rFonts w:eastAsiaTheme="majorEastAsia"/>
        </w:rPr>
        <w:t>Adolph.</w:t>
      </w:r>
      <w:r>
        <w:t xml:space="preserve"> Gut, Herr </w:t>
      </w:r>
      <w:proofErr w:type="spellStart"/>
      <w:r>
        <w:t>Aleff</w:t>
      </w:r>
      <w:proofErr w:type="spellEnd"/>
      <w:r>
        <w:t>, aber wir hoffen, heute wird’s noch besser werden.</w:t>
      </w:r>
    </w:p>
    <w:p w14:paraId="0DDB6ECB"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Freilich wohl würde es das, wenn Ihr Euch wolltet sagen lassen. Bleibet Ihr aber bei Eurer Meinung, so wird’s nicht besser, sondern dann müßt Ihr sterben.</w:t>
      </w:r>
    </w:p>
    <w:p w14:paraId="36361D9D" w14:textId="77777777" w:rsidR="00DB7BB7" w:rsidRDefault="00DB7BB7" w:rsidP="00DB7BB7">
      <w:pPr>
        <w:pStyle w:val="StandardWeb"/>
      </w:pPr>
      <w:r>
        <w:rPr>
          <w:rStyle w:val="Fett"/>
          <w:rFonts w:eastAsiaTheme="majorEastAsia"/>
        </w:rPr>
        <w:t>Adolph.</w:t>
      </w:r>
      <w:r>
        <w:t xml:space="preserve"> Anderes wünschen wir nichts als den Tod, auf daß wir erlöset werden von unsern Feinden, das ist, von unserm Fleische, von Sünden, Hölle und Teufel. Kann uns das nicht ein herrlicher Trost </w:t>
      </w:r>
      <w:proofErr w:type="spellStart"/>
      <w:r>
        <w:t>seyn</w:t>
      </w:r>
      <w:proofErr w:type="spellEnd"/>
      <w:r>
        <w:t xml:space="preserve">, daß wir des Feindes los werden, der uns täglich bestreitet, – des sündlichen Fleisches, das immer gelüstet wider den Geist? So lange wir hienieden auf Erden wallen, endet nicht der Streit des Fleisches wider den Geist und des Geistes wider das Fleisch. </w:t>
      </w:r>
      <w:proofErr w:type="spellStart"/>
      <w:r>
        <w:t>Galat</w:t>
      </w:r>
      <w:proofErr w:type="spellEnd"/>
      <w:r>
        <w:t xml:space="preserve">. 5, und wir können nicht so vollkommen werden, als wir wohl wollten. Auch sehnen wir uns, frei zu werden von der Feindschaft des Widersachers, – des Satans, der umhergehet wie ein brüllender Löwe und uns vielfach versuchet, ob wir von unserm Glauben abstehen wollen. Wir wünschen zu sterben, und sind von Gott berufen zu diesem unsern Leiden, sintemal Christus gelitten hat für uns und uns ein Vorbild gelassen, daß wir nachfolgen sollen seinen Fußstapfen; welcher keine Sünde gethan hat, ist auch kein Betrug in seinem Munde </w:t>
      </w:r>
      <w:proofErr w:type="spellStart"/>
      <w:r>
        <w:t>funden</w:t>
      </w:r>
      <w:proofErr w:type="spellEnd"/>
      <w:r>
        <w:t xml:space="preserve">, welcher nicht wieder schalt, wenn er gescholten wurde, nicht </w:t>
      </w:r>
      <w:proofErr w:type="spellStart"/>
      <w:r>
        <w:t>dräuete</w:t>
      </w:r>
      <w:proofErr w:type="spellEnd"/>
      <w:r>
        <w:t xml:space="preserve">, da er litte, er </w:t>
      </w:r>
      <w:proofErr w:type="spellStart"/>
      <w:r>
        <w:t>stellete</w:t>
      </w:r>
      <w:proofErr w:type="spellEnd"/>
      <w:r>
        <w:t xml:space="preserve"> es aber dem anheim, der da recht richtet. Er opferte unsere Sünden selbst an seinem Leibe, auf dem Holze, auf daß wir, der Sünde abgestorben, der Gerechtigkeit leben; durch welches Wunder wir sind heil worden. Denn wir waren wie die irrenden </w:t>
      </w:r>
      <w:proofErr w:type="spellStart"/>
      <w:r>
        <w:t>Schaafe</w:t>
      </w:r>
      <w:proofErr w:type="spellEnd"/>
      <w:r>
        <w:t xml:space="preserve">, aber nun sind wir bekehret zu dem Hirten und Bischof unserer Seelen 1 Petr. 2. Hier schlug er in die Hände, und rief freudig aus: </w:t>
      </w:r>
      <w:r>
        <w:rPr>
          <w:rStyle w:val="Fett"/>
          <w:rFonts w:eastAsiaTheme="majorEastAsia"/>
        </w:rPr>
        <w:t>Ist das nicht wahr?</w:t>
      </w:r>
    </w:p>
    <w:p w14:paraId="551AEEE5"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Ja Christus war ohne Sünde, und starb um unserer Sünde willen, wir aber sind voll Sünden.</w:t>
      </w:r>
    </w:p>
    <w:p w14:paraId="054B9F63" w14:textId="77777777" w:rsidR="00DB7BB7" w:rsidRDefault="00DB7BB7" w:rsidP="00DB7BB7">
      <w:pPr>
        <w:pStyle w:val="StandardWeb"/>
      </w:pPr>
      <w:r>
        <w:rPr>
          <w:rStyle w:val="Fett"/>
          <w:rFonts w:eastAsiaTheme="majorEastAsia"/>
        </w:rPr>
        <w:t>Adolph.</w:t>
      </w:r>
      <w:r>
        <w:t xml:space="preserve"> Aber darum eben ist er gestorben, daß uns unsere Sünden nichts schaden können an der Seele, so wir sie vor ihm bekennen. Er ist dann unser alleiniger Mittler und Fürsprecher bei dem himmlischen Vater. Was wollen wir mehr? Wenn wir Christum haben, so haben wir genug!</w:t>
      </w:r>
    </w:p>
    <w:p w14:paraId="412E446C" w14:textId="77777777" w:rsidR="00DB7BB7" w:rsidRDefault="00DB7BB7" w:rsidP="00DB7BB7">
      <w:pPr>
        <w:pStyle w:val="StandardWeb"/>
      </w:pPr>
      <w:r>
        <w:rPr>
          <w:rStyle w:val="Fett"/>
          <w:rFonts w:eastAsiaTheme="majorEastAsia"/>
        </w:rPr>
        <w:t>Peter.</w:t>
      </w:r>
      <w:r>
        <w:t xml:space="preserve"> Ja wir halten uns an Christum!</w:t>
      </w:r>
    </w:p>
    <w:p w14:paraId="2703CA90"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Aber Ihr wisset doch, Adolph, daß wir Glieder der heil. Kirche </w:t>
      </w:r>
      <w:proofErr w:type="spellStart"/>
      <w:r>
        <w:t>seyn</w:t>
      </w:r>
      <w:proofErr w:type="spellEnd"/>
      <w:r>
        <w:t xml:space="preserve"> müssen, wenn wir wollen selig werden, und wer von dem Leibe der Kirche abgeschnitten wird, mag es nicht werden. Euer Leiden kommt Euch also nicht zu Nutze, wenn Ihr der Kirche nicht mehr gehöret. Drum, Adolph, laßt Euch </w:t>
      </w:r>
      <w:proofErr w:type="spellStart"/>
      <w:r>
        <w:t>rathen</w:t>
      </w:r>
      <w:proofErr w:type="spellEnd"/>
      <w:r>
        <w:t xml:space="preserve"> und vereinigt Euch wider mit der heil. römischen Kirche.</w:t>
      </w:r>
    </w:p>
    <w:p w14:paraId="577EBC4B" w14:textId="77777777" w:rsidR="00DB7BB7" w:rsidRDefault="00DB7BB7" w:rsidP="00DB7BB7">
      <w:pPr>
        <w:pStyle w:val="StandardWeb"/>
      </w:pPr>
      <w:r>
        <w:rPr>
          <w:rStyle w:val="Fett"/>
          <w:rFonts w:eastAsiaTheme="majorEastAsia"/>
        </w:rPr>
        <w:t>Adolph.</w:t>
      </w:r>
      <w:r>
        <w:t xml:space="preserve"> Christus, unser Herr, ist das Haupt der christlichen Kirche, darum halten wir uns an das Haupt und sind mit ihm vereinigt.</w:t>
      </w:r>
    </w:p>
    <w:p w14:paraId="340A7C1D" w14:textId="77777777" w:rsidR="00DB7BB7" w:rsidRDefault="00DB7BB7" w:rsidP="00DB7BB7">
      <w:pPr>
        <w:pStyle w:val="StandardWeb"/>
      </w:pPr>
      <w:r>
        <w:t xml:space="preserve">Jetzt legte sich der eine Augustiner-Mönch, der ein Jude gewesen war, ins Gespräch, und fragte auf lateinisch: Adolph, wie verstehest du die Worte: „nehmt hin den heiligen Geist.“ „Welchem ihr die Sünden vergebet, dem sind sie vergeben, wem ihr sie behaltet, dem sind sie behalten.“ Hier hat ja Christus Petro und allen seinen Nachfolgern auf dem römischen Stuhle die Macht </w:t>
      </w:r>
      <w:proofErr w:type="spellStart"/>
      <w:r>
        <w:t>gegebben</w:t>
      </w:r>
      <w:proofErr w:type="spellEnd"/>
      <w:r>
        <w:t>, die Sünden zu erlassen und zu behalten. Von Christi Statthalter aber haben alle Bischöfe, Prälaten und Priester diese Gewalt zu lösen und zu binden.</w:t>
      </w:r>
    </w:p>
    <w:p w14:paraId="11482979" w14:textId="77777777" w:rsidR="00DB7BB7" w:rsidRDefault="00DB7BB7" w:rsidP="00DB7BB7">
      <w:pPr>
        <w:pStyle w:val="StandardWeb"/>
      </w:pPr>
      <w:r>
        <w:rPr>
          <w:rStyle w:val="Fett"/>
          <w:rFonts w:eastAsiaTheme="majorEastAsia"/>
        </w:rPr>
        <w:t>Adolph.</w:t>
      </w:r>
      <w:r>
        <w:t xml:space="preserve"> Ich glaube, das binden und lösen gehe eigentlich auf das Predigen des Worts Gottes, das dann allen Menschen befohlen ist, nicht bloß dem Papste, der ja auch gar wenig darin thut. So bedarf auch Christus keines Statthalters auf Erden, und sagt mir doch, wer hat der gekrönten Bestie die Macht gegeben sich Allerheiligster Vater heißen zu lassen?</w:t>
      </w:r>
    </w:p>
    <w:p w14:paraId="186BBEA2"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Wenn sich der Papst hält, wie er sich halten soll, so ist er heilig.</w:t>
      </w:r>
    </w:p>
    <w:p w14:paraId="787CFEC0" w14:textId="77777777" w:rsidR="00DB7BB7" w:rsidRDefault="00DB7BB7" w:rsidP="00DB7BB7">
      <w:pPr>
        <w:pStyle w:val="StandardWeb"/>
      </w:pPr>
      <w:r>
        <w:rPr>
          <w:rStyle w:val="Fett"/>
          <w:rFonts w:eastAsiaTheme="majorEastAsia"/>
        </w:rPr>
        <w:t>Adolph.</w:t>
      </w:r>
      <w:r>
        <w:t xml:space="preserve"> Aber wenn wir leben, wie sich’s gebührt, so sind wir das Alle. Und was das Sündenvergeben betrifft, so wißt Ihr doch, wie uns die gekrönte Bestie mit seinem Ablaß verführt hat, und ist ein Krämer worden damit; seine Krämerei aber hat ein Ende, weil der gemeine Mann seiner Büberei inne geworden ist.</w:t>
      </w:r>
    </w:p>
    <w:p w14:paraId="6E460AE7"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Daß Ihr ihn eine gekrönte Bestie heißet, ist wieder die Liebe.</w:t>
      </w:r>
    </w:p>
    <w:p w14:paraId="101D2334" w14:textId="77777777" w:rsidR="00DB7BB7" w:rsidRDefault="00DB7BB7" w:rsidP="00DB7BB7">
      <w:pPr>
        <w:pStyle w:val="StandardWeb"/>
      </w:pPr>
      <w:r>
        <w:rPr>
          <w:rStyle w:val="Fett"/>
          <w:rFonts w:eastAsiaTheme="majorEastAsia"/>
        </w:rPr>
        <w:t xml:space="preserve">Der </w:t>
      </w:r>
      <w:proofErr w:type="spellStart"/>
      <w:r>
        <w:rPr>
          <w:rStyle w:val="Fett"/>
          <w:rFonts w:eastAsiaTheme="majorEastAsia"/>
        </w:rPr>
        <w:t>Augustinere</w:t>
      </w:r>
      <w:proofErr w:type="spellEnd"/>
      <w:r>
        <w:rPr>
          <w:rStyle w:val="Fett"/>
          <w:rFonts w:eastAsiaTheme="majorEastAsia"/>
        </w:rPr>
        <w:t>.</w:t>
      </w:r>
      <w:r>
        <w:t xml:space="preserve"> Und wißt Ihr nicht, daß Paulus sein Wort zurücknahm, als er den Hohenpriester eine übertünchte Wand schalt, sobald er hörte, daß es der Hohepriester war?</w:t>
      </w:r>
    </w:p>
    <w:p w14:paraId="48DC28EE"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Auch nicht, daß wir unterthan </w:t>
      </w:r>
      <w:proofErr w:type="spellStart"/>
      <w:r>
        <w:t>seyn</w:t>
      </w:r>
      <w:proofErr w:type="spellEnd"/>
      <w:r>
        <w:t xml:space="preserve"> sollen dem Herrn, nicht nur den gütigen, sondern auch den ungeschlachten. So müssen wir denn dem Kayser, dem Papst und aller Obrigkeit gehorsam </w:t>
      </w:r>
      <w:proofErr w:type="spellStart"/>
      <w:r>
        <w:t>seyn</w:t>
      </w:r>
      <w:proofErr w:type="spellEnd"/>
      <w:r>
        <w:t>.</w:t>
      </w:r>
    </w:p>
    <w:p w14:paraId="411AFE4A" w14:textId="77777777" w:rsidR="00DB7BB7" w:rsidRDefault="00DB7BB7" w:rsidP="00DB7BB7">
      <w:pPr>
        <w:pStyle w:val="StandardWeb"/>
      </w:pPr>
      <w:r>
        <w:rPr>
          <w:rStyle w:val="Fett"/>
          <w:rFonts w:eastAsiaTheme="majorEastAsia"/>
        </w:rPr>
        <w:t>Adolph.</w:t>
      </w:r>
      <w:r>
        <w:t xml:space="preserve"> Vom Kayser und der Obrigkeit sag ich nichts, denen müssen wir gehorchen in äußern Dingen, wenn sie nicht wider Gott sind. Aber die gekrönte Bestie hat sich an Gottes Statt gesetzt, – hier an diese Stelle, die Gott allein gehört (</w:t>
      </w:r>
      <w:r>
        <w:rPr>
          <w:rStyle w:val="Fett"/>
          <w:rFonts w:eastAsiaTheme="majorEastAsia"/>
        </w:rPr>
        <w:t>auf seine Brust zeigend</w:t>
      </w:r>
      <w:r>
        <w:t xml:space="preserve">) – hier in unsern Gewissen und Seelen, und damit hat er uns unser Geld und Gut abgenommen. Er ist es, von dem Paulus 2 Thess. 2. weissagt, – der Mensch der Sünden und das Kind der </w:t>
      </w:r>
      <w:proofErr w:type="spellStart"/>
      <w:r>
        <w:t>Verderbung</w:t>
      </w:r>
      <w:proofErr w:type="spellEnd"/>
      <w:r>
        <w:t xml:space="preserve">, – der Widerwärtige, der sich erhebet über alles was Gott ist und geehret wird, also daß er sich setzet in den Tempel Gottes als ein Gott und </w:t>
      </w:r>
      <w:proofErr w:type="spellStart"/>
      <w:r>
        <w:t>giebt</w:t>
      </w:r>
      <w:proofErr w:type="spellEnd"/>
      <w:r>
        <w:t xml:space="preserve"> sich aus, er </w:t>
      </w:r>
      <w:proofErr w:type="spellStart"/>
      <w:r>
        <w:t>sey</w:t>
      </w:r>
      <w:proofErr w:type="spellEnd"/>
      <w:r>
        <w:t xml:space="preserve"> ein Gott, und hat es dazu gebracht, daß man seine Gebote fleißiger hält als Gottes Gebote.</w:t>
      </w:r>
    </w:p>
    <w:p w14:paraId="439A2FD4" w14:textId="77777777" w:rsidR="00DB7BB7" w:rsidRDefault="00DB7BB7" w:rsidP="00DB7BB7">
      <w:pPr>
        <w:pStyle w:val="StandardWeb"/>
      </w:pPr>
      <w:r>
        <w:rPr>
          <w:rStyle w:val="Fett"/>
          <w:rFonts w:eastAsiaTheme="majorEastAsia"/>
        </w:rPr>
        <w:t>Der Augustiner.</w:t>
      </w:r>
      <w:r>
        <w:t xml:space="preserve"> Was haltet Ihr denn vom Sakramente?</w:t>
      </w:r>
    </w:p>
    <w:p w14:paraId="0D29B4C8" w14:textId="77777777" w:rsidR="00DB7BB7" w:rsidRDefault="00DB7BB7" w:rsidP="00DB7BB7">
      <w:pPr>
        <w:pStyle w:val="StandardWeb"/>
      </w:pPr>
      <w:r>
        <w:rPr>
          <w:rStyle w:val="Fett"/>
          <w:rFonts w:eastAsiaTheme="majorEastAsia"/>
        </w:rPr>
        <w:t>Adolph.</w:t>
      </w:r>
      <w:r>
        <w:t xml:space="preserve"> Nicht mehr und nicht weniger als was davon in der Schrift steht. Ihr aber, wie habt Ihr Euch unterstehen dürfen, Christum noch einmal zu opfern, da er sich ein Mal geopfert für Alle, – für aller Welt Sünde? Hebr. 9 u. 10. Das Opfer, was uns nun noch übrig bleibt, und das Gott gefällt, ist ein </w:t>
      </w:r>
      <w:proofErr w:type="spellStart"/>
      <w:r>
        <w:t>geängsteter</w:t>
      </w:r>
      <w:proofErr w:type="spellEnd"/>
      <w:r>
        <w:t xml:space="preserve"> Geist, wie der Psalmist sagt. Hiermit gehet hin, ihr </w:t>
      </w:r>
      <w:proofErr w:type="spellStart"/>
      <w:r>
        <w:t>beschornen</w:t>
      </w:r>
      <w:proofErr w:type="spellEnd"/>
      <w:r>
        <w:t xml:space="preserve"> Glatzen!</w:t>
      </w:r>
    </w:p>
    <w:p w14:paraId="14090B31"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Lieber Adolph, wir wollte nicht mit Euch </w:t>
      </w:r>
      <w:proofErr w:type="spellStart"/>
      <w:r>
        <w:t>disputiren</w:t>
      </w:r>
      <w:proofErr w:type="spellEnd"/>
      <w:r>
        <w:t xml:space="preserve">, sondern Euch das Ende zu bedenken geben. Gott wird Euch aus dem </w:t>
      </w:r>
      <w:proofErr w:type="spellStart"/>
      <w:r>
        <w:t>Irrthume</w:t>
      </w:r>
      <w:proofErr w:type="spellEnd"/>
      <w:r>
        <w:t xml:space="preserve"> helfen.</w:t>
      </w:r>
    </w:p>
    <w:p w14:paraId="39FF028F" w14:textId="77777777" w:rsidR="00DB7BB7" w:rsidRDefault="00DB7BB7" w:rsidP="00DB7BB7">
      <w:pPr>
        <w:pStyle w:val="StandardWeb"/>
      </w:pPr>
      <w:r>
        <w:rPr>
          <w:rStyle w:val="Fett"/>
          <w:rFonts w:eastAsiaTheme="majorEastAsia"/>
        </w:rPr>
        <w:t>Adolph.</w:t>
      </w:r>
      <w:r>
        <w:t xml:space="preserve"> Wir halten uns an den Herrn Jesum Christum und an sein Wort, so können wir nicht irren. Sein Wort wollen wir bekennen, so lange uns der Mund offen steht, und Ihn, unsern Herrn, wollen wir bekennen vor den Menschen, so wird er uns wieder bekennen vor seinem himmlischen Vater. Auf keine Menschen verlassen wir uns, </w:t>
      </w:r>
      <w:proofErr w:type="spellStart"/>
      <w:r>
        <w:t>seyen</w:t>
      </w:r>
      <w:proofErr w:type="spellEnd"/>
      <w:r>
        <w:t xml:space="preserve"> sie so heilig gewesen als sie wollen, auch auf unsere guten Werke nicht, denn wir haben ihrer keine. So wir denn keine haben und sollen doch heute sterben, wo sollen wir denn hinaus? Zum Teufel wollen wir nicht, Menschentrost hilft uns nicht, und all unser Thun ist umsonst, dieweil wir mit allem, was wir gethan, nur unnütze Knechte sind. Darum verlassen wir uns billig allein auf den Tod unseres Erlösers, den er für uns gelitten hat, und sonst auf kein Ding in der Welt, scheine und gleiße es, wie es wolle!</w:t>
      </w:r>
    </w:p>
    <w:p w14:paraId="071204CA" w14:textId="77777777" w:rsidR="00DB7BB7" w:rsidRDefault="00DB7BB7" w:rsidP="00DB7BB7">
      <w:pPr>
        <w:pStyle w:val="StandardWeb"/>
      </w:pPr>
      <w:r>
        <w:rPr>
          <w:rStyle w:val="Fett"/>
          <w:rFonts w:eastAsiaTheme="majorEastAsia"/>
        </w:rPr>
        <w:t>Der Augustiner.</w:t>
      </w:r>
      <w:r>
        <w:t xml:space="preserve"> Ihr verachtet alle äußern Ceremonien und haltet allein auf den Glauben. Aber warum hat denn Gott befohlen zu taufen mit Wasser und dem heiligen Geiste. Wär’ es mit dem heil. Geiste nicht genug gewesen, wenn’s am Glauben genug wäre?</w:t>
      </w:r>
    </w:p>
    <w:p w14:paraId="594E6EE1" w14:textId="77777777" w:rsidR="00DB7BB7" w:rsidRDefault="00DB7BB7" w:rsidP="00DB7BB7">
      <w:pPr>
        <w:pStyle w:val="StandardWeb"/>
      </w:pPr>
      <w:r>
        <w:rPr>
          <w:rStyle w:val="Fett"/>
          <w:rFonts w:eastAsiaTheme="majorEastAsia"/>
        </w:rPr>
        <w:t>Adolph.</w:t>
      </w:r>
      <w:r>
        <w:t xml:space="preserve"> Es hat dem himmlischen Vater also gefallen. Wer ist sein Rathgeber, oder wer mag zu ihm sprechen: warum machest du das also und nicht anders.</w:t>
      </w:r>
    </w:p>
    <w:p w14:paraId="3100A21A" w14:textId="77777777" w:rsidR="00DB7BB7" w:rsidRDefault="00DB7BB7" w:rsidP="00DB7BB7">
      <w:pPr>
        <w:pStyle w:val="StandardWeb"/>
      </w:pPr>
      <w:r>
        <w:t xml:space="preserve">Das aber ist gewiß, wenn der Glaube nicht da ist, so ist alles nichts. Wer nicht glaubt, der wird verdammt, </w:t>
      </w:r>
      <w:proofErr w:type="spellStart"/>
      <w:r>
        <w:t>sey</w:t>
      </w:r>
      <w:proofErr w:type="spellEnd"/>
      <w:r>
        <w:t xml:space="preserve"> er getauft oder nicht.</w:t>
      </w:r>
    </w:p>
    <w:p w14:paraId="00579CA9" w14:textId="77777777" w:rsidR="00DB7BB7" w:rsidRDefault="00DB7BB7" w:rsidP="00DB7BB7">
      <w:pPr>
        <w:pStyle w:val="StandardWeb"/>
      </w:pPr>
      <w:r>
        <w:t xml:space="preserve">Hiermit ging </w:t>
      </w:r>
      <w:proofErr w:type="spellStart"/>
      <w:r>
        <w:rPr>
          <w:rStyle w:val="Fett"/>
          <w:rFonts w:eastAsiaTheme="majorEastAsia"/>
        </w:rPr>
        <w:t>Aleff</w:t>
      </w:r>
      <w:proofErr w:type="spellEnd"/>
      <w:r>
        <w:t xml:space="preserve"> und der Mönch weg, und jetzt war auch die Stunde da, daß die Gefangenen aus dem Kerker zum Richtplatze geführt werden sollten.</w:t>
      </w:r>
    </w:p>
    <w:p w14:paraId="3C21B15F" w14:textId="77777777" w:rsidR="00DB7BB7" w:rsidRDefault="00DB7BB7" w:rsidP="00DB7BB7">
      <w:pPr>
        <w:pStyle w:val="berschrift2"/>
      </w:pPr>
      <w:r>
        <w:t>Der Zug durch die Stadt.</w:t>
      </w:r>
    </w:p>
    <w:p w14:paraId="739E6945" w14:textId="77777777" w:rsidR="00DB7BB7" w:rsidRDefault="00DB7BB7" w:rsidP="00DB7BB7">
      <w:pPr>
        <w:pStyle w:val="StandardWeb"/>
      </w:pPr>
      <w:r>
        <w:t xml:space="preserve">Adolph und Peter ließen in dem Kerker noch einen mitgefangenen </w:t>
      </w:r>
      <w:proofErr w:type="spellStart"/>
      <w:r>
        <w:t>Meßmacher</w:t>
      </w:r>
      <w:proofErr w:type="spellEnd"/>
      <w:r>
        <w:t xml:space="preserve"> zurück. Scheidend baten sie diesen, alle Brüder zu grüßen, fest bei dem zu bleiben, was er von ihnen gehört hätte, und sich durch die </w:t>
      </w:r>
      <w:proofErr w:type="spellStart"/>
      <w:r>
        <w:t>Münche</w:t>
      </w:r>
      <w:proofErr w:type="spellEnd"/>
      <w:r>
        <w:t xml:space="preserve"> nicht irre machen zu lassen. Vor dem Gefängnisse banden die Henker dann beide zusammen, und als sie aus des Greven Hause getreten waren, sagte einer zu ihnen: „jetzt denkt an unsern Herrn, wie er aus Pilatus Hause ging.!</w:t>
      </w:r>
    </w:p>
    <w:p w14:paraId="1F39698A" w14:textId="77777777" w:rsidR="00DB7BB7" w:rsidRDefault="00DB7BB7" w:rsidP="00DB7BB7">
      <w:pPr>
        <w:pStyle w:val="StandardWeb"/>
      </w:pPr>
      <w:r>
        <w:rPr>
          <w:rStyle w:val="Fett"/>
          <w:rFonts w:eastAsiaTheme="majorEastAsia"/>
        </w:rPr>
        <w:t>Adolph</w:t>
      </w:r>
      <w:r>
        <w:t xml:space="preserve"> (zum Greven.) Ja </w:t>
      </w:r>
      <w:proofErr w:type="spellStart"/>
      <w:r>
        <w:t>Pilato</w:t>
      </w:r>
      <w:proofErr w:type="spellEnd"/>
      <w:r>
        <w:t xml:space="preserve"> war’s zu verzeihen, denn er wußte nicht, was er that, Ihr aber </w:t>
      </w:r>
      <w:proofErr w:type="spellStart"/>
      <w:r>
        <w:t>wißt’s</w:t>
      </w:r>
      <w:proofErr w:type="spellEnd"/>
      <w:r>
        <w:t>.</w:t>
      </w:r>
    </w:p>
    <w:p w14:paraId="78929524" w14:textId="77777777" w:rsidR="00DB7BB7" w:rsidRDefault="00DB7BB7" w:rsidP="00DB7BB7">
      <w:pPr>
        <w:pStyle w:val="StandardWeb"/>
      </w:pPr>
      <w:r>
        <w:rPr>
          <w:rStyle w:val="Fett"/>
          <w:rFonts w:eastAsiaTheme="majorEastAsia"/>
        </w:rPr>
        <w:t>Peter</w:t>
      </w:r>
      <w:r>
        <w:t xml:space="preserve"> (zu eben demselben.) Du bist ärger als Pilatus, denn du hättest uns gern durch Pein von Christo weggepeinigt, aber wisse, daß keine Marter zu erdenken ist, die uns Ihm wegbringen könnte.</w:t>
      </w:r>
    </w:p>
    <w:p w14:paraId="2A708742" w14:textId="77777777" w:rsidR="00DB7BB7" w:rsidRDefault="00DB7BB7" w:rsidP="00DB7BB7">
      <w:pPr>
        <w:pStyle w:val="StandardWeb"/>
      </w:pPr>
      <w:r>
        <w:t xml:space="preserve">Indem sie nun mit den </w:t>
      </w:r>
      <w:proofErr w:type="spellStart"/>
      <w:r>
        <w:t>Gwelrichtern</w:t>
      </w:r>
      <w:proofErr w:type="spellEnd"/>
      <w:r>
        <w:t xml:space="preserve"> und den geharnischten Wächtern von da zogen, brach Adolph in ein lautes Gottloben aus und betete: „Lob, Ehre und Dank </w:t>
      </w:r>
      <w:proofErr w:type="spellStart"/>
      <w:r>
        <w:t>sey</w:t>
      </w:r>
      <w:proofErr w:type="spellEnd"/>
      <w:r>
        <w:t xml:space="preserve"> dir, Vater, daß du uns diesen Tag hast erscheinen lassen, nach dem uns so sehr verlanget hat! O Herr siehe herab, denn die Zeit ist nahe“ – Da trat ein Tuchscherer hinzu und redete Ihn mit tröstenden Worten an. „Ich bin in Christo getröstet“ sprach Adolph. „Ich sterbe der Christen Tod, und es geschieht der Wille des Herrn. Ihm erging es so, wie sollt’s uns nicht so gehen? Er ging voran, und wir müssen nachfolgen, wenn wir seine Brüder </w:t>
      </w:r>
      <w:proofErr w:type="spellStart"/>
      <w:r>
        <w:t>seyn</w:t>
      </w:r>
      <w:proofErr w:type="spellEnd"/>
      <w:r>
        <w:t xml:space="preserve"> wollen.“ – Beim Hauses des Kaufmanns </w:t>
      </w:r>
      <w:proofErr w:type="spellStart"/>
      <w:r>
        <w:rPr>
          <w:rStyle w:val="Fett"/>
          <w:rFonts w:eastAsiaTheme="majorEastAsia"/>
        </w:rPr>
        <w:t>Gurtzenig</w:t>
      </w:r>
      <w:proofErr w:type="spellEnd"/>
      <w:r>
        <w:t xml:space="preserve"> sprach ihn ein Oberländer an: „Bist getröstet Adolphe!“ Davon war er sehr erfreuet; er lächelte und hätte dem lieben Mann gern die Hand gegeben, aber sie war zu eng gebunden. Lange noch ging dieser Mann mit ihm. – An der Wachpforte wurde er eines </w:t>
      </w:r>
      <w:r>
        <w:rPr>
          <w:rStyle w:val="Fett"/>
          <w:rFonts w:eastAsiaTheme="majorEastAsia"/>
        </w:rPr>
        <w:t>Weselers</w:t>
      </w:r>
      <w:r>
        <w:t xml:space="preserve"> ansichtig, und begrüßte ihn: „</w:t>
      </w:r>
      <w:proofErr w:type="spellStart"/>
      <w:r>
        <w:t>Sey</w:t>
      </w:r>
      <w:proofErr w:type="spellEnd"/>
      <w:r>
        <w:t xml:space="preserve"> du </w:t>
      </w:r>
      <w:proofErr w:type="spellStart"/>
      <w:r>
        <w:t>gegrüßet</w:t>
      </w:r>
      <w:proofErr w:type="spellEnd"/>
      <w:r>
        <w:t xml:space="preserve">, Bruder, und den andern Brüdern sag’ gute Nacht. Ermahne sie, daß sie nicht ablassen von Christo und seinem Worte, aus Furcht vor dem Tode. Denn es muß geschehen, daß alle, die wollen gottselig leben in Christo Jesu, müssen Verfolgung leiden. Darum will ich Christo nachfolgen, und Euch vorangehen.“ „O </w:t>
      </w:r>
      <w:proofErr w:type="spellStart"/>
      <w:r>
        <w:t>Cöln</w:t>
      </w:r>
      <w:proofErr w:type="spellEnd"/>
      <w:r>
        <w:t xml:space="preserve">, </w:t>
      </w:r>
      <w:proofErr w:type="spellStart"/>
      <w:r>
        <w:t>Cöln</w:t>
      </w:r>
      <w:proofErr w:type="spellEnd"/>
      <w:r>
        <w:t>,“ fuhr er fort, „wie verfolgest du das Wort Gottes! Es ist eine Wolke in der Luft, die wird noch einmal herabfließen.“ – Alles Volk verwunderte sich der Freiheit und Festigkeit, mit der er redete; der Pfaffen etliche aber sagten, er hat gut gezecht, die Zunge ist ihm gelöst! Peter sprach gar wenig, aber statt seines Mundes redete die Freude, die auf seinem Angesichte leuchtete.</w:t>
      </w:r>
    </w:p>
    <w:p w14:paraId="3A01A826" w14:textId="77777777" w:rsidR="00DB7BB7" w:rsidRDefault="00DB7BB7" w:rsidP="00DB7BB7">
      <w:pPr>
        <w:pStyle w:val="StandardWeb"/>
      </w:pPr>
      <w:r>
        <w:t xml:space="preserve">Man war zu der sogenannten </w:t>
      </w:r>
      <w:proofErr w:type="spellStart"/>
      <w:r>
        <w:t>Hacht</w:t>
      </w:r>
      <w:proofErr w:type="spellEnd"/>
      <w:r>
        <w:t xml:space="preserve"> gekommen, wo die Missethäter bleiben müssen, bis die Sterbeglocke geläutet wird. Hier stellten sich die zwei Augustiner-Mönche wieder ein. „Was wollt Ihr mit den Hunden,“ sagte der </w:t>
      </w:r>
      <w:proofErr w:type="spellStart"/>
      <w:r>
        <w:t>Hachtmeister</w:t>
      </w:r>
      <w:proofErr w:type="spellEnd"/>
      <w:r>
        <w:t xml:space="preserve">, der sie einließ, „sie sind hart wie Stein und beichten doch nicht. Der eine kann schwatzen, daß er ein ganzes Land verführen könnte.“ – Adolph begehrte eine Bibel, bekam sie auch, und las das </w:t>
      </w:r>
      <w:proofErr w:type="spellStart"/>
      <w:r>
        <w:t>5te</w:t>
      </w:r>
      <w:proofErr w:type="spellEnd"/>
      <w:r>
        <w:t xml:space="preserve"> Kapitel im Briefe an die Römer laut vor. Peter hörte aufmerksam zu, aber ein Begharde, (Zu der Urschrift </w:t>
      </w:r>
      <w:proofErr w:type="spellStart"/>
      <w:r>
        <w:rPr>
          <w:rStyle w:val="Fett"/>
          <w:rFonts w:eastAsiaTheme="majorEastAsia"/>
        </w:rPr>
        <w:t>Baggard</w:t>
      </w:r>
      <w:proofErr w:type="spellEnd"/>
      <w:r>
        <w:t xml:space="preserve">, in Westerburgs gleichzeitiger Geschichte </w:t>
      </w:r>
      <w:proofErr w:type="spellStart"/>
      <w:r>
        <w:rPr>
          <w:rStyle w:val="Fett"/>
          <w:rFonts w:eastAsiaTheme="majorEastAsia"/>
        </w:rPr>
        <w:t>Backart</w:t>
      </w:r>
      <w:proofErr w:type="spellEnd"/>
      <w:r>
        <w:t xml:space="preserve">.) redete immer drein und suchte ihn am Lesen zu hindern. „Ach, Lieber, laßt mich doch ein wenig mich ergötzen im Worte Gottes,“ sagte Adolph, und las weiter. Einiges legte er auch aus, und da er zu den Worten kam: „sind wir aber mit Christo gestorben, so glauben wir, daß wir auch mit ihm leben werden,“ sprach er: „O, das ist etwas Gutes, an das muß ich unterwegs denken!“ Beim weitern Vorlesen fielen ihm die Mönche immer wieder ins Wort, so daß er es zuletzt unterlassen mußte. Das wollten sie, denn sie mochten lieber von ihren päpstlichen Dingen sprechen, und der gewesene Jude bracht’ es mit Adolph wieder auf’s Fegefeuer. „Das ist </w:t>
      </w:r>
      <w:proofErr w:type="spellStart"/>
      <w:r>
        <w:t>Pfaffentetsch</w:t>
      </w:r>
      <w:proofErr w:type="spellEnd"/>
      <w:r>
        <w:t>,“ antwortete dieser, „</w:t>
      </w:r>
      <w:proofErr w:type="spellStart"/>
      <w:r>
        <w:t>trüg’s</w:t>
      </w:r>
      <w:proofErr w:type="spellEnd"/>
      <w:r>
        <w:t xml:space="preserve"> nicht so viel Geld ein, </w:t>
      </w:r>
      <w:proofErr w:type="spellStart"/>
      <w:r>
        <w:t>traun</w:t>
      </w:r>
      <w:proofErr w:type="spellEnd"/>
      <w:r>
        <w:t xml:space="preserve">, es würde weniger Wesens </w:t>
      </w:r>
      <w:proofErr w:type="spellStart"/>
      <w:r>
        <w:t>daraaus</w:t>
      </w:r>
      <w:proofErr w:type="spellEnd"/>
      <w:r>
        <w:t xml:space="preserve"> gemacht. Uns bringt dies Feuer auf den Scheiterhaufen.“ – Während sie hiervon weiter sprachen, wobei der Jude zuletzt ganz spöttisch und spitzig wurde, sprach </w:t>
      </w:r>
      <w:proofErr w:type="spellStart"/>
      <w:r>
        <w:rPr>
          <w:rStyle w:val="Fett"/>
          <w:rFonts w:eastAsiaTheme="majorEastAsia"/>
        </w:rPr>
        <w:t>Aleff</w:t>
      </w:r>
      <w:proofErr w:type="spellEnd"/>
      <w:r>
        <w:t xml:space="preserve"> mit Peter von der christlichen Kirche. „Die rechte Kirche,“ sagte dieser, mit großen </w:t>
      </w:r>
      <w:proofErr w:type="spellStart"/>
      <w:r>
        <w:t>Ermste</w:t>
      </w:r>
      <w:proofErr w:type="spellEnd"/>
      <w:r>
        <w:t xml:space="preserve">, „wird aus dem Worte Gottes geboren. An dies Wort sind wir gläubig worden, und halten uns an Gott allein und geben nichts um den Antichrist in </w:t>
      </w:r>
      <w:proofErr w:type="spellStart"/>
      <w:r>
        <w:t>rom</w:t>
      </w:r>
      <w:proofErr w:type="spellEnd"/>
      <w:r>
        <w:t xml:space="preserve">, der das arme Volk vom Worte Gottes ableitet auf Menschen-Lehre und Satzung.“ – Der Jude kam endlich mit dem Eigentlichen heraus und bot Adolphen an, ob er ihn das würdige Sakrament sollte </w:t>
      </w:r>
      <w:r>
        <w:rPr>
          <w:rStyle w:val="Fett"/>
          <w:rFonts w:eastAsiaTheme="majorEastAsia"/>
        </w:rPr>
        <w:t>sehen lassen</w:t>
      </w:r>
      <w:r>
        <w:t xml:space="preserve">? Aber von diesem Zeigen und </w:t>
      </w:r>
      <w:proofErr w:type="spellStart"/>
      <w:r>
        <w:t>Monstriren</w:t>
      </w:r>
      <w:proofErr w:type="spellEnd"/>
      <w:r>
        <w:t xml:space="preserve"> wollte Adolph nichts wissen, und schloß mit dem Wunsche: „Gott erleuchte Euch, lieber Herr!“ „Also </w:t>
      </w:r>
      <w:proofErr w:type="spellStart"/>
      <w:r>
        <w:t>begehreet</w:t>
      </w:r>
      <w:proofErr w:type="spellEnd"/>
      <w:r>
        <w:t xml:space="preserve"> Ihr mein nicht?“ fragte der Jude noch? „Nein,“ war Adolphs Antwort, „wartet, bis ich Euch einen Boten sende.“</w:t>
      </w:r>
    </w:p>
    <w:p w14:paraId="6C9C83FB" w14:textId="77777777" w:rsidR="00DB7BB7" w:rsidRDefault="00DB7BB7" w:rsidP="00DB7BB7">
      <w:pPr>
        <w:pStyle w:val="StandardWeb"/>
      </w:pPr>
      <w:r>
        <w:t xml:space="preserve">Jetzt wurde die Sterbeglocke geläutet. Als </w:t>
      </w:r>
      <w:proofErr w:type="spellStart"/>
      <w:r>
        <w:rPr>
          <w:rStyle w:val="Fett"/>
          <w:rFonts w:eastAsiaTheme="majorEastAsia"/>
        </w:rPr>
        <w:t>Aleff</w:t>
      </w:r>
      <w:proofErr w:type="spellEnd"/>
      <w:r>
        <w:t xml:space="preserve"> hierauf aufmerksam machte, rief Adolph aus: „Gott der Herr </w:t>
      </w:r>
      <w:proofErr w:type="spellStart"/>
      <w:r>
        <w:t>sey</w:t>
      </w:r>
      <w:proofErr w:type="spellEnd"/>
      <w:r>
        <w:t xml:space="preserve"> gelobet, daß die Stunde hie ist, da wir um seinetwillen den Tod leiden sollen!“ – Nun kam auch der Henker und mahnte: „die Zeit ist hie, meine lieben Brüder, es muß </w:t>
      </w:r>
      <w:proofErr w:type="spellStart"/>
      <w:r>
        <w:t>seyn</w:t>
      </w:r>
      <w:proofErr w:type="spellEnd"/>
      <w:r>
        <w:t>!“</w:t>
      </w:r>
    </w:p>
    <w:p w14:paraId="4B802DA4" w14:textId="77777777" w:rsidR="00DB7BB7" w:rsidRDefault="00DB7BB7" w:rsidP="00DB7BB7">
      <w:pPr>
        <w:pStyle w:val="StandardWeb"/>
      </w:pPr>
      <w:r>
        <w:rPr>
          <w:rStyle w:val="Fett"/>
          <w:rFonts w:eastAsiaTheme="majorEastAsia"/>
        </w:rPr>
        <w:t>Adolph.</w:t>
      </w:r>
      <w:r>
        <w:t xml:space="preserve"> Wann Ihr wollt, wir sind schon bereit!</w:t>
      </w:r>
    </w:p>
    <w:p w14:paraId="0F63D75B" w14:textId="77777777" w:rsidR="00DB7BB7" w:rsidRDefault="00DB7BB7" w:rsidP="00DB7BB7">
      <w:pPr>
        <w:pStyle w:val="StandardWeb"/>
      </w:pPr>
      <w:r>
        <w:rPr>
          <w:rStyle w:val="Fett"/>
          <w:rFonts w:eastAsiaTheme="majorEastAsia"/>
        </w:rPr>
        <w:t>Der Henker.</w:t>
      </w:r>
      <w:r>
        <w:t xml:space="preserve"> So bitt’ ich Euch denn, daß Ihr mir verziehen wollet den Tod, den ich Euch anthun muß.</w:t>
      </w:r>
    </w:p>
    <w:p w14:paraId="04496B52" w14:textId="77777777" w:rsidR="00DB7BB7" w:rsidRDefault="00DB7BB7" w:rsidP="00DB7BB7">
      <w:pPr>
        <w:pStyle w:val="StandardWeb"/>
      </w:pPr>
      <w:r>
        <w:rPr>
          <w:rStyle w:val="Fett"/>
          <w:rFonts w:eastAsiaTheme="majorEastAsia"/>
        </w:rPr>
        <w:t>Adolph und Peter.</w:t>
      </w:r>
      <w:r>
        <w:t xml:space="preserve"> Von Herzen thun wir das; thut, was Euch befohlen ist.</w:t>
      </w:r>
    </w:p>
    <w:p w14:paraId="0FA6D12E"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 xml:space="preserve"> (Adolph bei der Hand nehmend)</w:t>
      </w:r>
      <w:r>
        <w:t xml:space="preserve"> Lieber Vetter, ich bitt’ Euch um Gottes willen, besinnet Euch noch, denkt was Ihr Euern Freunden schuldig </w:t>
      </w:r>
      <w:proofErr w:type="spellStart"/>
      <w:r>
        <w:t>seyd</w:t>
      </w:r>
      <w:proofErr w:type="spellEnd"/>
      <w:r>
        <w:t>!</w:t>
      </w:r>
    </w:p>
    <w:p w14:paraId="0DB38185" w14:textId="77777777" w:rsidR="00DB7BB7" w:rsidRDefault="00DB7BB7" w:rsidP="00DB7BB7">
      <w:pPr>
        <w:pStyle w:val="StandardWeb"/>
      </w:pPr>
      <w:r>
        <w:rPr>
          <w:rStyle w:val="Fett"/>
          <w:rFonts w:eastAsiaTheme="majorEastAsia"/>
        </w:rPr>
        <w:t>Adolph.</w:t>
      </w:r>
      <w:r>
        <w:t xml:space="preserve"> Wer Vater oder Mutter mehr lieb hat als mich, der ist mein nicht </w:t>
      </w:r>
      <w:proofErr w:type="spellStart"/>
      <w:r>
        <w:t>weth</w:t>
      </w:r>
      <w:proofErr w:type="spellEnd"/>
      <w:r>
        <w:t>, spricht der Herr!</w:t>
      </w:r>
    </w:p>
    <w:p w14:paraId="3A7C7A72" w14:textId="77777777" w:rsidR="00DB7BB7" w:rsidRDefault="00DB7BB7" w:rsidP="00DB7BB7">
      <w:pPr>
        <w:pStyle w:val="StandardWeb"/>
      </w:pPr>
      <w:proofErr w:type="spellStart"/>
      <w:r>
        <w:rPr>
          <w:rStyle w:val="Fett"/>
          <w:rFonts w:eastAsiaTheme="majorEastAsia"/>
        </w:rPr>
        <w:t>Aleff</w:t>
      </w:r>
      <w:proofErr w:type="spellEnd"/>
      <w:r>
        <w:rPr>
          <w:rStyle w:val="Fett"/>
          <w:rFonts w:eastAsiaTheme="majorEastAsia"/>
        </w:rPr>
        <w:t>.</w:t>
      </w:r>
      <w:r>
        <w:t xml:space="preserve"> Nun, wenn’s denn nicht anders ist, so muß es Gott geklagt </w:t>
      </w:r>
      <w:proofErr w:type="spellStart"/>
      <w:r>
        <w:t>seyn</w:t>
      </w:r>
      <w:proofErr w:type="spellEnd"/>
      <w:r>
        <w:t>!</w:t>
      </w:r>
    </w:p>
    <w:p w14:paraId="54724AEB" w14:textId="77777777" w:rsidR="00DB7BB7" w:rsidRDefault="00DB7BB7" w:rsidP="00DB7BB7">
      <w:pPr>
        <w:pStyle w:val="StandardWeb"/>
      </w:pPr>
      <w:r>
        <w:rPr>
          <w:rStyle w:val="Fett"/>
          <w:rFonts w:eastAsiaTheme="majorEastAsia"/>
        </w:rPr>
        <w:t>Adolph (zu Peter.)</w:t>
      </w:r>
      <w:r>
        <w:t xml:space="preserve"> Bruder, halt dich fest an Gottes Wort!</w:t>
      </w:r>
    </w:p>
    <w:p w14:paraId="3FB0FB9A" w14:textId="77777777" w:rsidR="00DB7BB7" w:rsidRDefault="00DB7BB7" w:rsidP="00DB7BB7">
      <w:pPr>
        <w:pStyle w:val="StandardWeb"/>
      </w:pPr>
      <w:r>
        <w:rPr>
          <w:rStyle w:val="Fett"/>
          <w:rFonts w:eastAsiaTheme="majorEastAsia"/>
        </w:rPr>
        <w:t>Peter.</w:t>
      </w:r>
      <w:r>
        <w:t xml:space="preserve"> Wir sind stark in dem Herrn!</w:t>
      </w:r>
    </w:p>
    <w:p w14:paraId="03B121CF" w14:textId="77777777" w:rsidR="00DB7BB7" w:rsidRDefault="00DB7BB7" w:rsidP="00DB7BB7">
      <w:pPr>
        <w:pStyle w:val="StandardWeb"/>
      </w:pPr>
      <w:r>
        <w:t xml:space="preserve">Von der </w:t>
      </w:r>
      <w:proofErr w:type="spellStart"/>
      <w:r>
        <w:rPr>
          <w:rStyle w:val="Fett"/>
          <w:rFonts w:eastAsiaTheme="majorEastAsia"/>
        </w:rPr>
        <w:t>Hacht</w:t>
      </w:r>
      <w:proofErr w:type="spellEnd"/>
      <w:r>
        <w:t xml:space="preserve"> aus ging es nun erst zu dem hohen Gerichte, wo der Greve mit seinen Schöffen das Todesurtheil sprechen mußte. </w:t>
      </w:r>
      <w:r>
        <w:rPr>
          <w:rStyle w:val="Fett"/>
          <w:rFonts w:eastAsiaTheme="majorEastAsia"/>
        </w:rPr>
        <w:t>Aber dies Mal ward keines gesprochen.</w:t>
      </w:r>
      <w:r>
        <w:t xml:space="preserve"> Darum fragte Adolph, wo sind jetzt unsere Ankläger, unsere Ketzermeister, unsere Richter? Müssen doch sonst die Ankläger da </w:t>
      </w:r>
      <w:proofErr w:type="spellStart"/>
      <w:r>
        <w:t>seyn</w:t>
      </w:r>
      <w:proofErr w:type="spellEnd"/>
      <w:r>
        <w:t>, wenn einer sterben soll!</w:t>
      </w:r>
    </w:p>
    <w:p w14:paraId="3D6AB407" w14:textId="77777777" w:rsidR="00DB7BB7" w:rsidRDefault="00DB7BB7" w:rsidP="00DB7BB7">
      <w:pPr>
        <w:pStyle w:val="StandardWeb"/>
      </w:pPr>
      <w:r>
        <w:rPr>
          <w:rStyle w:val="Fett"/>
          <w:rFonts w:eastAsiaTheme="majorEastAsia"/>
        </w:rPr>
        <w:t>Peter.</w:t>
      </w:r>
      <w:r>
        <w:t xml:space="preserve"> Auch ich möchte sie gern sehen!</w:t>
      </w:r>
    </w:p>
    <w:p w14:paraId="4189425D" w14:textId="77777777" w:rsidR="00DB7BB7" w:rsidRDefault="00DB7BB7" w:rsidP="00DB7BB7">
      <w:pPr>
        <w:pStyle w:val="StandardWeb"/>
      </w:pPr>
      <w:r>
        <w:rPr>
          <w:rStyle w:val="Fett"/>
          <w:rFonts w:eastAsiaTheme="majorEastAsia"/>
        </w:rPr>
        <w:t>Adolph.</w:t>
      </w:r>
      <w:r>
        <w:t xml:space="preserve"> O, welche Richter sind das hier! – Ihr lieben Brüder und Bürger, das ist kein Recht, sondern Gewalt. (</w:t>
      </w:r>
      <w:r>
        <w:rPr>
          <w:rStyle w:val="Fett"/>
          <w:rFonts w:eastAsiaTheme="majorEastAsia"/>
        </w:rPr>
        <w:t>zu Peter</w:t>
      </w:r>
      <w:r>
        <w:t xml:space="preserve">) Was ist das für ein Gericht, daß unsere Kläger auch unsere Richter </w:t>
      </w:r>
      <w:proofErr w:type="spellStart"/>
      <w:r>
        <w:t>seyn</w:t>
      </w:r>
      <w:proofErr w:type="spellEnd"/>
      <w:r>
        <w:t xml:space="preserve"> sollen! (</w:t>
      </w:r>
      <w:r>
        <w:rPr>
          <w:rStyle w:val="Fett"/>
          <w:rFonts w:eastAsiaTheme="majorEastAsia"/>
        </w:rPr>
        <w:t>zum Greven, der mit dem Richterstabe winkte, daß man sie wegführen sollte</w:t>
      </w:r>
      <w:r>
        <w:t xml:space="preserve">) Greven, ist das Gericht so schnell zu Ende? – Nun denn, dein Wille geschehe, o Herr, der Jünger soll nicht besser </w:t>
      </w:r>
      <w:proofErr w:type="spellStart"/>
      <w:r>
        <w:t>seyn</w:t>
      </w:r>
      <w:proofErr w:type="spellEnd"/>
      <w:r>
        <w:t xml:space="preserve"> als der Meister!</w:t>
      </w:r>
    </w:p>
    <w:p w14:paraId="49C3D11C" w14:textId="77777777" w:rsidR="00DB7BB7" w:rsidRDefault="00DB7BB7" w:rsidP="00DB7BB7">
      <w:pPr>
        <w:pStyle w:val="StandardWeb"/>
      </w:pPr>
      <w:r>
        <w:t xml:space="preserve">Damit alles schneller ginge, wurden sie auch nicht zum </w:t>
      </w:r>
      <w:r>
        <w:rPr>
          <w:rStyle w:val="Fett"/>
          <w:rFonts w:eastAsiaTheme="majorEastAsia"/>
        </w:rPr>
        <w:t>blauen Steine</w:t>
      </w:r>
      <w:r>
        <w:t xml:space="preserve"> geführt, an den alle durch </w:t>
      </w:r>
      <w:proofErr w:type="spellStart"/>
      <w:r>
        <w:t>Urtel</w:t>
      </w:r>
      <w:proofErr w:type="spellEnd"/>
      <w:r>
        <w:t xml:space="preserve"> zum Tode Verdammten gestoßen zu werden pflegten, sondern es ging so eilig zur </w:t>
      </w:r>
      <w:proofErr w:type="spellStart"/>
      <w:r>
        <w:rPr>
          <w:rStyle w:val="Fett"/>
          <w:rFonts w:eastAsiaTheme="majorEastAsia"/>
        </w:rPr>
        <w:t>Hacht</w:t>
      </w:r>
      <w:proofErr w:type="spellEnd"/>
      <w:r>
        <w:t xml:space="preserve"> zurück, daß Adolph einem Bekannten, der ihn anredete, kaum mehr sagen konnte, als: Grüßet meine Wirthin in </w:t>
      </w:r>
      <w:r>
        <w:rPr>
          <w:rStyle w:val="Fett"/>
          <w:rFonts w:eastAsiaTheme="majorEastAsia"/>
        </w:rPr>
        <w:t>Osnabrück</w:t>
      </w:r>
      <w:r>
        <w:t xml:space="preserve">! – Auf dem Wege zur </w:t>
      </w:r>
      <w:proofErr w:type="spellStart"/>
      <w:r>
        <w:rPr>
          <w:rStyle w:val="Fett"/>
          <w:rFonts w:eastAsiaTheme="majorEastAsia"/>
        </w:rPr>
        <w:t>Hacht</w:t>
      </w:r>
      <w:proofErr w:type="spellEnd"/>
      <w:r>
        <w:t xml:space="preserve"> hätte nach Gebrauch der Geistliche den Glauben beten sollen, aber Adolph betete ihn selbst und Peter antwortete auf jeden Artikel; so daß sich jedermann wunderte über die Geistes-Gegenwart und Sammlung, womit sie sprachen. Vor der </w:t>
      </w:r>
      <w:proofErr w:type="spellStart"/>
      <w:r>
        <w:t>Hachtpforte</w:t>
      </w:r>
      <w:proofErr w:type="spellEnd"/>
      <w:r>
        <w:t xml:space="preserve"> wollte </w:t>
      </w:r>
      <w:proofErr w:type="spellStart"/>
      <w:r>
        <w:t>indeß</w:t>
      </w:r>
      <w:proofErr w:type="spellEnd"/>
      <w:r>
        <w:t xml:space="preserve"> der Begharde doch thun, was seines Amtes war, und fragte Peter, ob er ihm das Kreuz vorhalten sollte und ihm was Gutes dabei vorsagen?</w:t>
      </w:r>
    </w:p>
    <w:p w14:paraId="783A0B84" w14:textId="77777777" w:rsidR="00DB7BB7" w:rsidRDefault="00DB7BB7" w:rsidP="00DB7BB7">
      <w:pPr>
        <w:pStyle w:val="StandardWeb"/>
      </w:pPr>
      <w:r>
        <w:rPr>
          <w:rStyle w:val="Fett"/>
          <w:rFonts w:eastAsiaTheme="majorEastAsia"/>
        </w:rPr>
        <w:t>Peter.</w:t>
      </w:r>
      <w:r>
        <w:t xml:space="preserve"> Wir sind noch stark genug im Glauben, Gott habe Lob! Das Kreuz Christi haben wir im Herzen, Euer Kreuz mag uns nichts nutzen!</w:t>
      </w:r>
    </w:p>
    <w:p w14:paraId="65D8B9D1" w14:textId="77777777" w:rsidR="00DB7BB7" w:rsidRDefault="00DB7BB7" w:rsidP="00DB7BB7">
      <w:pPr>
        <w:pStyle w:val="StandardWeb"/>
      </w:pPr>
      <w:r>
        <w:rPr>
          <w:rStyle w:val="Fett"/>
          <w:rFonts w:eastAsiaTheme="majorEastAsia"/>
        </w:rPr>
        <w:t>Der Begharde.</w:t>
      </w:r>
      <w:r>
        <w:t xml:space="preserve"> Jetzt aber müßt Ihr Euch umwenden, und St. Petrus und die heiligen drei Könige segnen.</w:t>
      </w:r>
    </w:p>
    <w:p w14:paraId="465D724C" w14:textId="77777777" w:rsidR="00DB7BB7" w:rsidRDefault="00DB7BB7" w:rsidP="00DB7BB7">
      <w:pPr>
        <w:pStyle w:val="StandardWeb"/>
      </w:pPr>
      <w:r>
        <w:rPr>
          <w:rStyle w:val="Fett"/>
          <w:rFonts w:eastAsiaTheme="majorEastAsia"/>
        </w:rPr>
        <w:t>Adolph.</w:t>
      </w:r>
      <w:r>
        <w:t xml:space="preserve"> Der die heil. drei König selig gemacht hat, wird uns heute auch selig machen, ehe es ein Uhr schlägt.</w:t>
      </w:r>
    </w:p>
    <w:p w14:paraId="09F6B29E" w14:textId="77777777" w:rsidR="00DB7BB7" w:rsidRDefault="00DB7BB7" w:rsidP="00DB7BB7">
      <w:pPr>
        <w:pStyle w:val="StandardWeb"/>
      </w:pPr>
      <w:r>
        <w:t xml:space="preserve">Unter der </w:t>
      </w:r>
      <w:proofErr w:type="spellStart"/>
      <w:r>
        <w:t>Hachtpforte</w:t>
      </w:r>
      <w:proofErr w:type="spellEnd"/>
      <w:r>
        <w:t xml:space="preserve"> mußte wegen des großen Gedränges eine Zeitlang stille gehalten werden. Dies benutzte Adolph, dem Volke einiges zu sagen, aber ein Gerichtsbote schlug ihn auf die Hände und der Henker stieß ihm in die Seite. Als sie aus dem Gedränge gekommen waren, that Adolph, was sonst der Geistliche zu thun hat, – er sprach die zehn Gebote, und Peter antwortete ihm. Dann legte er mit Geist und Salbung die Bitten im Vater unser einzeln aus, und endete mit dem Gebete: „ja, unser Vater, ich bitte dich durch Jesum Christum, deinen Sohn, du wollest uns geben nach deinem göttlichen Wohlgefallen, alles, warum wir nach deinen Worten </w:t>
      </w:r>
      <w:proofErr w:type="spellStart"/>
      <w:r>
        <w:t>geflehet</w:t>
      </w:r>
      <w:proofErr w:type="spellEnd"/>
      <w:r>
        <w:t xml:space="preserve"> haben.“ – Dies alles hatte er dem Gerichtsboten </w:t>
      </w:r>
      <w:r>
        <w:rPr>
          <w:rStyle w:val="Fett"/>
          <w:rFonts w:eastAsiaTheme="majorEastAsia"/>
        </w:rPr>
        <w:t>Leonhard</w:t>
      </w:r>
      <w:r>
        <w:t xml:space="preserve"> zu laut gesprochen, aber Adolph antwortete auf seinen Verweis: „du verstehest die Schrift nicht. Mein Herr hat mich gelehret, meinen Glauben öffentlich vor jedermann zu bekennen.“ Zu dem Volke aber sprach er bei der </w:t>
      </w:r>
      <w:r>
        <w:rPr>
          <w:rStyle w:val="Fett"/>
          <w:rFonts w:eastAsiaTheme="majorEastAsia"/>
        </w:rPr>
        <w:t>hohen Schmitten</w:t>
      </w:r>
      <w:r>
        <w:t xml:space="preserve">: „Lieben Freunde, betet doch für uns ein Unser Vater, daß uns Gott Standhaftigkeit verleihen wolle, dieses um seines Worts und seines heiligen Namens willen zu leiden;“ und darauf vor dem </w:t>
      </w:r>
      <w:r>
        <w:rPr>
          <w:rStyle w:val="Fett"/>
          <w:rFonts w:eastAsiaTheme="majorEastAsia"/>
        </w:rPr>
        <w:t>Barfüßer</w:t>
      </w:r>
      <w:r>
        <w:t xml:space="preserve"> Kloster, wo gerade einige Mönche standen: „Hütet euch vor den falschen Papisten! Laßt euch nicht verführen von ihnen, denn das Wort Gottes ist hell und klar und bedarf keiner Glossen.“ – Nur so viel konnte er hier vernehmbar sprechen, denn der Greve sprengte mit seinem Pferde herbei, damit das Volk nichts hören könnte. Eben diesem Kloster gegenüber, im </w:t>
      </w:r>
      <w:r>
        <w:rPr>
          <w:rStyle w:val="Fett"/>
          <w:rFonts w:eastAsiaTheme="majorEastAsia"/>
        </w:rPr>
        <w:t>Silberhofe</w:t>
      </w:r>
      <w:r>
        <w:t xml:space="preserve">, hatte sich </w:t>
      </w:r>
      <w:r>
        <w:rPr>
          <w:rStyle w:val="Fett"/>
          <w:rFonts w:eastAsiaTheme="majorEastAsia"/>
        </w:rPr>
        <w:t xml:space="preserve">Johann von </w:t>
      </w:r>
      <w:proofErr w:type="spellStart"/>
      <w:r>
        <w:rPr>
          <w:rStyle w:val="Fett"/>
          <w:rFonts w:eastAsiaTheme="majorEastAsia"/>
        </w:rPr>
        <w:t>Venradt</w:t>
      </w:r>
      <w:proofErr w:type="spellEnd"/>
      <w:r>
        <w:t xml:space="preserve">, der ihn verhört hatte, ins Fenster gelegt, und gab ihm den christlichen Abschied: „Gehet nun, daß Euch St. Antonius verbrenne!“ Auch erblickte hier Adolph einen andern Bekannten, </w:t>
      </w:r>
      <w:proofErr w:type="spellStart"/>
      <w:r>
        <w:rPr>
          <w:rStyle w:val="Fett"/>
          <w:rFonts w:eastAsiaTheme="majorEastAsia"/>
        </w:rPr>
        <w:t>Schweius</w:t>
      </w:r>
      <w:proofErr w:type="spellEnd"/>
      <w:r>
        <w:t xml:space="preserve">, zu dem sagte er: „jetzt, Lieber, wirst du bald ein Schauspiel sehen, desgleichen du nie gesehen hast.“ – „Ja, lebe wohl,“ sprach </w:t>
      </w:r>
      <w:proofErr w:type="spellStart"/>
      <w:r>
        <w:t>Schweius</w:t>
      </w:r>
      <w:proofErr w:type="spellEnd"/>
      <w:r>
        <w:t>, „und behalte Gott in deinem Herzen!“</w:t>
      </w:r>
    </w:p>
    <w:p w14:paraId="582F052E" w14:textId="77777777" w:rsidR="00DB7BB7" w:rsidRDefault="00DB7BB7" w:rsidP="00DB7BB7">
      <w:pPr>
        <w:pStyle w:val="StandardWeb"/>
      </w:pPr>
      <w:r>
        <w:t xml:space="preserve">Bei </w:t>
      </w:r>
      <w:proofErr w:type="spellStart"/>
      <w:r>
        <w:rPr>
          <w:rStyle w:val="Fett"/>
          <w:rFonts w:eastAsiaTheme="majorEastAsia"/>
        </w:rPr>
        <w:t>Margarten</w:t>
      </w:r>
      <w:proofErr w:type="spellEnd"/>
      <w:r>
        <w:t xml:space="preserve"> sagte Adolph zu Peter: „Bruder, laß uns beten, daß wir nicht in Versuchung fallen,“ – und betete nochmals das Vater unser, dann das Ave Maria, endlich den Glauben. Als er diesen gesprochen hatte, fragte er Peter: „Bruder, glaubest du das alles?“ – „Ja,“ antwortete Peter, „ich </w:t>
      </w:r>
      <w:proofErr w:type="spellStart"/>
      <w:r>
        <w:t>glaub’s</w:t>
      </w:r>
      <w:proofErr w:type="spellEnd"/>
      <w:r>
        <w:t xml:space="preserve"> und es ist also.“ Das Volk aber, das dies alles gehört hatte, sagte unter sich: Haben uns nicht die Pfaffen und Mönche weiß gemacht, daß sie weder von Gott noch von den Heiligen halten; hören wir sie aber nicht den Glauben und das Ave Maria sprechen, und gar ernstlich die Jungfrau Maria nennen, daß sie </w:t>
      </w:r>
      <w:proofErr w:type="spellStart"/>
      <w:r>
        <w:t>gebenedeiet</w:t>
      </w:r>
      <w:proofErr w:type="spellEnd"/>
      <w:r>
        <w:t xml:space="preserve"> </w:t>
      </w:r>
      <w:proofErr w:type="spellStart"/>
      <w:r>
        <w:t>sey</w:t>
      </w:r>
      <w:proofErr w:type="spellEnd"/>
      <w:r>
        <w:t xml:space="preserve"> über alle Weiber und Christum der Welt geboren habe? Wie unverschämt lügt doch dies Volk!</w:t>
      </w:r>
    </w:p>
    <w:p w14:paraId="1EE68EE1" w14:textId="77777777" w:rsidR="00DB7BB7" w:rsidRDefault="00DB7BB7" w:rsidP="00DB7BB7">
      <w:pPr>
        <w:pStyle w:val="StandardWeb"/>
      </w:pPr>
      <w:r>
        <w:t xml:space="preserve">Als Adolph den Glauben zu Ende gesprochen hatte, redete er nochmals das Volk an: „Also müssen wir dem neuen Adam, Christo im Leiden nachfolgen, soll er anders zu uns kommen. Je mehr Druck und Verfolgung, desto größeres Wachsthum des neuen Menschen und Tod des alten, des Fleisches, der Sünde, des Teufels und der Welt. Diese verspottet uns jetzt und läßt uns trostlos, aber wir setzen gegen sie den Einigen Christum, unsern Tröster, Vertreter, und einzigen Mittler, der uns wohl vertreten wird vor seinem himmlischen Vater. </w:t>
      </w:r>
      <w:proofErr w:type="spellStart"/>
      <w:r>
        <w:t>Aergert</w:t>
      </w:r>
      <w:proofErr w:type="spellEnd"/>
      <w:r>
        <w:t xml:space="preserve"> Euch nicht an unserm Tode; denn Christus mußte auch leiden, und durch’s Leiden in sein Reich eingehen. Durch diesen Christus ermahne ich Euch, lieben Bürger, daß Ihr ohne Aufruhr, liebreich, brüderlich und christlich unter einander leben wollet, und aller Obrigkeit gehorchen. Unser Herr wird alles zum Besten kehren, und Euch seine Gnade und sein göttliches Wort geben.“</w:t>
      </w:r>
    </w:p>
    <w:p w14:paraId="0E040710" w14:textId="77777777" w:rsidR="00DB7BB7" w:rsidRDefault="00DB7BB7" w:rsidP="00DB7BB7">
      <w:pPr>
        <w:pStyle w:val="StandardWeb"/>
      </w:pPr>
      <w:r>
        <w:t xml:space="preserve">Dann fing auch Peter an, weil Adolph über Müdigkeit klagte: „Lieben Bürger, also muß man Christo mit Leiden in sein Reich nachfolgen. Wir waren </w:t>
      </w:r>
      <w:proofErr w:type="spellStart"/>
      <w:r>
        <w:t>sünder</w:t>
      </w:r>
      <w:proofErr w:type="spellEnd"/>
      <w:r>
        <w:t xml:space="preserve">, da wir aus Mutterleibe kamen, und hätten nach Gottes Gerechtigkeit den Tod sogleich verdient.“ – Hier unterbrach ihn einer, dem das nicht päpstlich lautete: „Höret, was er da spricht, wir sollten Sünder </w:t>
      </w:r>
      <w:proofErr w:type="spellStart"/>
      <w:r>
        <w:t>seyn</w:t>
      </w:r>
      <w:proofErr w:type="spellEnd"/>
      <w:r>
        <w:t xml:space="preserve">, wie wir aus Mutterleibe kommen!“ Peter aber wurde von einem andern deshalb vertheidigt, und fuhr fort: „So ermahne ich Euch heute im Namen Gottes, haltet Euch allein an Sein Wort, allein an Christum, der da ist der Weg, die Wahrheit und das Leben, und kehret Euch weg von der gekrönten Bestie in Rom und seiner Kirche, die Euch von der Gnade Gottes und von Christi Genugthuung abführt, und Euch dafür Siegel, Bullen, Ablaß, </w:t>
      </w:r>
      <w:proofErr w:type="spellStart"/>
      <w:r>
        <w:t>Wallfarthen</w:t>
      </w:r>
      <w:proofErr w:type="spellEnd"/>
      <w:r>
        <w:t xml:space="preserve">, und gottlose Menschen- und Teufelslehre </w:t>
      </w:r>
      <w:proofErr w:type="spellStart"/>
      <w:r>
        <w:t>giebt</w:t>
      </w:r>
      <w:proofErr w:type="spellEnd"/>
      <w:r>
        <w:t>, damit sie ihre Beutel und Küchen füllen.“ –</w:t>
      </w:r>
    </w:p>
    <w:p w14:paraId="4B8FA291" w14:textId="77777777" w:rsidR="00DB7BB7" w:rsidRDefault="00DB7BB7" w:rsidP="00DB7BB7">
      <w:pPr>
        <w:pStyle w:val="StandardWeb"/>
      </w:pPr>
      <w:r>
        <w:t xml:space="preserve">Beim Hospitale verlangte einer der Begharden, daß sie vor dem großen Kreuze knien sollten. Aber wie </w:t>
      </w:r>
      <w:proofErr w:type="spellStart"/>
      <w:r>
        <w:t>sollten’s</w:t>
      </w:r>
      <w:proofErr w:type="spellEnd"/>
      <w:r>
        <w:t xml:space="preserve"> nicht einmal ansehen. „Wir haben im Herzen ein anderes Kreuz,“ sagte Adolph, „an jenem hölzernen da sind wir nicht erlöset; mein Herr Christus ist im Himmel, – dies Holz will ich nicht anbeten, darum muß ich auch sterben.“ – Jetzt dürstete ihn. Ein vornehmer Herr ließ Bier hohlen, wovon der Henker beide Märtyrer trinken ließ. Dann hub Adolph seine Augen gen Himmel und bat für die Stadt </w:t>
      </w:r>
      <w:proofErr w:type="spellStart"/>
      <w:r>
        <w:t>Cöln</w:t>
      </w:r>
      <w:proofErr w:type="spellEnd"/>
      <w:r>
        <w:t xml:space="preserve">, daß sie Gott nicht heimsuchen wolle, und für alle Bischöfe, Prälaten und Prediger, daß der Herr ihr Herz erleuchten möge und sie von ihrer Blindheit heilen. Das Volk bat er nochmals, ein Vater unser zu beten, daß sie stark wären im Geiste. In der </w:t>
      </w:r>
      <w:r>
        <w:rPr>
          <w:rStyle w:val="Fett"/>
          <w:rFonts w:eastAsiaTheme="majorEastAsia"/>
        </w:rPr>
        <w:t>alten Ehrenpforte</w:t>
      </w:r>
      <w:r>
        <w:t xml:space="preserve"> rief er noch einmal mit heller Stimme: „O Herr erbarme dich über die Obern dieser Stadt und über das Volk.“ Der Geistlichen einer spottete seiner darüber. Aber er fuhrt fort, „O Herr, </w:t>
      </w:r>
      <w:proofErr w:type="spellStart"/>
      <w:r>
        <w:t>vergieb</w:t>
      </w:r>
      <w:proofErr w:type="spellEnd"/>
      <w:r>
        <w:t xml:space="preserve"> allen denen, die uns den Tod anthun, richte sie nach deiner Barmherzigkeit, nicht nach deiner Gerechtigkeit. Uns aber hilf überwinden, denn der Geist ist willig, aber das Fleisch ist schwach.“ –</w:t>
      </w:r>
    </w:p>
    <w:p w14:paraId="605C5F87" w14:textId="77777777" w:rsidR="00DB7BB7" w:rsidRDefault="00DB7BB7" w:rsidP="00DB7BB7">
      <w:pPr>
        <w:pStyle w:val="StandardWeb"/>
      </w:pPr>
      <w:r>
        <w:t xml:space="preserve">An der </w:t>
      </w:r>
      <w:r>
        <w:rPr>
          <w:rStyle w:val="Fett"/>
          <w:rFonts w:eastAsiaTheme="majorEastAsia"/>
        </w:rPr>
        <w:t>neuen Ehrenpforte</w:t>
      </w:r>
      <w:r>
        <w:t xml:space="preserve">, wo er im Gefängnisse gewesen war, sagte er der </w:t>
      </w:r>
      <w:proofErr w:type="spellStart"/>
      <w:r>
        <w:t>Burggrevin</w:t>
      </w:r>
      <w:proofErr w:type="spellEnd"/>
      <w:r>
        <w:t xml:space="preserve"> gute Nacht, und bat sie um etwas zu trinken, denn es dürstete ihn noch. Aber sie schickte nichts, und der Begharde erinnerte, der Herr habe ja auch gesprochen: „mich dürstet.“ Ja, das war ein anderer Durst, sprach Adolph, und rief der </w:t>
      </w:r>
      <w:proofErr w:type="spellStart"/>
      <w:r>
        <w:t>Burggrevin</w:t>
      </w:r>
      <w:proofErr w:type="spellEnd"/>
      <w:r>
        <w:t xml:space="preserve"> zu: „Ade, Gott segne Euch!“ Sie nickte mit dem Kopfe, und machte viele Kreuze vor dem halsstarrigen Ketzer. Einem Bürger ging es durch’s Herz, daß man ihn mit keinem Trunke loben wollte, und äußerte sich laut darüber, woran sich aber der Gerichtsbote, der die dazu bestimmte Flasche trug, nicht kehrte. Auch andere rechtschaffene Bürger murrten laut, und etliche sagten gar: „es mag wohl was daran </w:t>
      </w:r>
      <w:proofErr w:type="spellStart"/>
      <w:r>
        <w:t>seyn</w:t>
      </w:r>
      <w:proofErr w:type="spellEnd"/>
      <w:r>
        <w:t>, was die Leute sagen, die Pfaffen haben die Gerichtsdiener erkauft, daß sie mit ihnen zum Gerichte eilen sollen und ihnen nichts zu trinken geben, damit sie weder Zeit noch Kraft haben, zu uns von der Pfaffen Verführung zu reden. Eben darum wehren sie uns auch von ihnen ab, damit wir sie nicht hören sollen.“</w:t>
      </w:r>
    </w:p>
    <w:p w14:paraId="52C9A97D" w14:textId="77777777" w:rsidR="00DB7BB7" w:rsidRDefault="00DB7BB7" w:rsidP="00DB7BB7">
      <w:pPr>
        <w:pStyle w:val="berschrift2"/>
      </w:pPr>
      <w:r>
        <w:t>Der Zug durch das Feld.</w:t>
      </w:r>
    </w:p>
    <w:p w14:paraId="1D780C62" w14:textId="77777777" w:rsidR="00DB7BB7" w:rsidRDefault="00DB7BB7" w:rsidP="00DB7BB7">
      <w:pPr>
        <w:pStyle w:val="StandardWeb"/>
      </w:pPr>
      <w:r>
        <w:t xml:space="preserve">Als man zur Stadt hinaus war, sprachen Adolph und Peter: „O Herr, du bist das Licht der Welt, das in Ewigkeit scheinet! O Herr, dir </w:t>
      </w:r>
      <w:proofErr w:type="spellStart"/>
      <w:r>
        <w:t>sey</w:t>
      </w:r>
      <w:proofErr w:type="spellEnd"/>
      <w:r>
        <w:t xml:space="preserve"> Lob, Ehre und Dank, daß du uns diesen Tag hast erscheinen lassen, du allein bist der Herr!“ – „Ja, dich bitte ich,“ fuhr Adolph fort, „daß du den Funken göttlicher Liebe, den du in meinem Herzen angezündet hast, vermehrest bis in meinen Tod“ und Peter: „Du, der du Himmel und Erde und alle Elemente gemacht hast, stehe uns heute bei!“ – Jetzt zeigte ihnen der eine Begharde ein Kreuz, das er in der Hand trug. „An diesem Kreuze,“ sprach er, „hat Christus, Euer Schöpfer, gehangen.“</w:t>
      </w:r>
    </w:p>
    <w:p w14:paraId="217FDBA1" w14:textId="77777777" w:rsidR="00DB7BB7" w:rsidRDefault="00DB7BB7" w:rsidP="00DB7BB7">
      <w:pPr>
        <w:pStyle w:val="StandardWeb"/>
      </w:pPr>
      <w:r>
        <w:rPr>
          <w:rStyle w:val="Fett"/>
          <w:rFonts w:eastAsiaTheme="majorEastAsia"/>
        </w:rPr>
        <w:t>Adolph.</w:t>
      </w:r>
      <w:r>
        <w:t xml:space="preserve"> Das ist nicht also!</w:t>
      </w:r>
    </w:p>
    <w:p w14:paraId="411962AA" w14:textId="77777777" w:rsidR="00DB7BB7" w:rsidRDefault="00DB7BB7" w:rsidP="00DB7BB7">
      <w:pPr>
        <w:pStyle w:val="StandardWeb"/>
      </w:pPr>
      <w:r>
        <w:rPr>
          <w:rStyle w:val="Fett"/>
          <w:rFonts w:eastAsiaTheme="majorEastAsia"/>
        </w:rPr>
        <w:t>Der Begharde.</w:t>
      </w:r>
      <w:r>
        <w:t xml:space="preserve"> Hasset Ihr mich?</w:t>
      </w:r>
    </w:p>
    <w:p w14:paraId="05EAEFEC" w14:textId="77777777" w:rsidR="00DB7BB7" w:rsidRDefault="00DB7BB7" w:rsidP="00DB7BB7">
      <w:pPr>
        <w:pStyle w:val="StandardWeb"/>
      </w:pPr>
      <w:r>
        <w:rPr>
          <w:rStyle w:val="Fett"/>
          <w:rFonts w:eastAsiaTheme="majorEastAsia"/>
        </w:rPr>
        <w:t>Adolph.</w:t>
      </w:r>
      <w:r>
        <w:t xml:space="preserve"> Nein, ich habe Euch so lieb als jeden andern.</w:t>
      </w:r>
    </w:p>
    <w:p w14:paraId="2102F43F" w14:textId="77777777" w:rsidR="00DB7BB7" w:rsidRDefault="00DB7BB7" w:rsidP="00DB7BB7">
      <w:pPr>
        <w:pStyle w:val="StandardWeb"/>
      </w:pPr>
      <w:r>
        <w:rPr>
          <w:rStyle w:val="Fett"/>
          <w:rFonts w:eastAsiaTheme="majorEastAsia"/>
        </w:rPr>
        <w:t>Der Begharde.</w:t>
      </w:r>
      <w:r>
        <w:t xml:space="preserve"> Ihr habt diesen Tod wohl verdient, wollt Ihr gerne sterben?</w:t>
      </w:r>
    </w:p>
    <w:p w14:paraId="0960E19E" w14:textId="77777777" w:rsidR="00DB7BB7" w:rsidRDefault="00DB7BB7" w:rsidP="00DB7BB7">
      <w:pPr>
        <w:pStyle w:val="StandardWeb"/>
      </w:pPr>
      <w:r>
        <w:rPr>
          <w:rStyle w:val="Fett"/>
          <w:rFonts w:eastAsiaTheme="majorEastAsia"/>
        </w:rPr>
        <w:t>Adolph.</w:t>
      </w:r>
      <w:r>
        <w:t xml:space="preserve"> Nein, </w:t>
      </w:r>
      <w:r>
        <w:rPr>
          <w:rStyle w:val="Fett"/>
          <w:rFonts w:eastAsiaTheme="majorEastAsia"/>
        </w:rPr>
        <w:t>diesen</w:t>
      </w:r>
      <w:r>
        <w:t xml:space="preserve"> Tod habe ich nicht verdient.</w:t>
      </w:r>
    </w:p>
    <w:p w14:paraId="64BC1DDF" w14:textId="77777777" w:rsidR="00DB7BB7" w:rsidRDefault="00DB7BB7" w:rsidP="00DB7BB7">
      <w:pPr>
        <w:pStyle w:val="StandardWeb"/>
      </w:pPr>
      <w:r>
        <w:rPr>
          <w:rStyle w:val="Fett"/>
          <w:rFonts w:eastAsiaTheme="majorEastAsia"/>
        </w:rPr>
        <w:t>Der Greve.</w:t>
      </w:r>
      <w:r>
        <w:t xml:space="preserve"> Also hast du noch viel bösere Stücke verübt, wodurch du den Tod verdient hast?</w:t>
      </w:r>
    </w:p>
    <w:p w14:paraId="1FD2EC0D" w14:textId="77777777" w:rsidR="00DB7BB7" w:rsidRDefault="00DB7BB7" w:rsidP="00DB7BB7">
      <w:pPr>
        <w:pStyle w:val="StandardWeb"/>
      </w:pPr>
      <w:r>
        <w:rPr>
          <w:rStyle w:val="Fett"/>
          <w:rFonts w:eastAsiaTheme="majorEastAsia"/>
        </w:rPr>
        <w:t>Adolph.</w:t>
      </w:r>
      <w:r>
        <w:t xml:space="preserve"> Ja, gleich da ich geboren ward, verdiente ich den Tod durch Adams Fall.</w:t>
      </w:r>
    </w:p>
    <w:p w14:paraId="79B661BF" w14:textId="77777777" w:rsidR="00DB7BB7" w:rsidRDefault="00DB7BB7" w:rsidP="00DB7BB7">
      <w:pPr>
        <w:pStyle w:val="StandardWeb"/>
      </w:pPr>
      <w:r>
        <w:rPr>
          <w:rStyle w:val="Fett"/>
          <w:rFonts w:eastAsiaTheme="majorEastAsia"/>
        </w:rPr>
        <w:t>Peter.</w:t>
      </w:r>
      <w:r>
        <w:t xml:space="preserve"> Aber durch das Blut des Lammes Gottes werden wir rein und selig.</w:t>
      </w:r>
    </w:p>
    <w:p w14:paraId="64D0D0F9" w14:textId="77777777" w:rsidR="00DB7BB7" w:rsidRDefault="00DB7BB7" w:rsidP="00DB7BB7">
      <w:pPr>
        <w:pStyle w:val="StandardWeb"/>
      </w:pPr>
      <w:r>
        <w:rPr>
          <w:rStyle w:val="Fett"/>
          <w:rFonts w:eastAsiaTheme="majorEastAsia"/>
        </w:rPr>
        <w:t>Adolph.</w:t>
      </w:r>
      <w:r>
        <w:t xml:space="preserve"> Ja, mir ist mein Herz so fröhlich im Leibe, daß ich glaube, keine Freude der Welt ist dieser Freude gleich!</w:t>
      </w:r>
    </w:p>
    <w:p w14:paraId="39EDD293" w14:textId="77777777" w:rsidR="00DB7BB7" w:rsidRDefault="00DB7BB7" w:rsidP="00DB7BB7">
      <w:pPr>
        <w:pStyle w:val="StandardWeb"/>
      </w:pPr>
      <w:r>
        <w:rPr>
          <w:rStyle w:val="Fett"/>
          <w:rFonts w:eastAsiaTheme="majorEastAsia"/>
        </w:rPr>
        <w:t xml:space="preserve">Der </w:t>
      </w:r>
      <w:proofErr w:type="spellStart"/>
      <w:r>
        <w:rPr>
          <w:rStyle w:val="Fett"/>
          <w:rFonts w:eastAsiaTheme="majorEastAsia"/>
        </w:rPr>
        <w:t>Henkger</w:t>
      </w:r>
      <w:proofErr w:type="spellEnd"/>
      <w:r>
        <w:rPr>
          <w:rStyle w:val="Fett"/>
          <w:rFonts w:eastAsiaTheme="majorEastAsia"/>
        </w:rPr>
        <w:t>.</w:t>
      </w:r>
      <w:r>
        <w:t xml:space="preserve"> Soll man jetzt die Heller zur Seelenmesse sammeln?</w:t>
      </w:r>
    </w:p>
    <w:p w14:paraId="73B41D60" w14:textId="77777777" w:rsidR="00DB7BB7" w:rsidRDefault="00DB7BB7" w:rsidP="00DB7BB7">
      <w:pPr>
        <w:pStyle w:val="StandardWeb"/>
      </w:pPr>
      <w:r>
        <w:rPr>
          <w:rStyle w:val="Fett"/>
          <w:rFonts w:eastAsiaTheme="majorEastAsia"/>
        </w:rPr>
        <w:t>Adolph.</w:t>
      </w:r>
      <w:r>
        <w:t xml:space="preserve"> (lächelnd) Was sagt Ihr da von Seelenmessen? Denkt Ihr den Pfaffen den Beutel zu füllen?</w:t>
      </w:r>
    </w:p>
    <w:p w14:paraId="5FD7F31E" w14:textId="77777777" w:rsidR="00DB7BB7" w:rsidRDefault="00DB7BB7" w:rsidP="00DB7BB7">
      <w:pPr>
        <w:pStyle w:val="StandardWeb"/>
      </w:pPr>
      <w:r>
        <w:rPr>
          <w:rStyle w:val="Fett"/>
          <w:rFonts w:eastAsiaTheme="majorEastAsia"/>
        </w:rPr>
        <w:t>Henker.</w:t>
      </w:r>
      <w:r>
        <w:t xml:space="preserve"> Ihr müßt ja aber doch ins Fegefeuer.</w:t>
      </w:r>
    </w:p>
    <w:p w14:paraId="7A96C0DA" w14:textId="77777777" w:rsidR="00DB7BB7" w:rsidRDefault="00DB7BB7" w:rsidP="00DB7BB7">
      <w:pPr>
        <w:pStyle w:val="StandardWeb"/>
      </w:pPr>
      <w:r>
        <w:rPr>
          <w:rStyle w:val="Fett"/>
          <w:rFonts w:eastAsiaTheme="majorEastAsia"/>
        </w:rPr>
        <w:t>Adolph.</w:t>
      </w:r>
      <w:r>
        <w:t xml:space="preserve"> Ja, das Fegefeuer ist der Pfaffen </w:t>
      </w:r>
      <w:proofErr w:type="spellStart"/>
      <w:r>
        <w:t>tetsch</w:t>
      </w:r>
      <w:proofErr w:type="spellEnd"/>
      <w:r>
        <w:t>.</w:t>
      </w:r>
    </w:p>
    <w:p w14:paraId="04716E2D" w14:textId="77777777" w:rsidR="00DB7BB7" w:rsidRDefault="00DB7BB7" w:rsidP="00DB7BB7">
      <w:pPr>
        <w:pStyle w:val="StandardWeb"/>
      </w:pPr>
      <w:r>
        <w:t xml:space="preserve">Darüber lachte das Volk, und wiederholte sich das Wort. Adolph aber belehrte den Henker weiter, daß dies das rechte Fegefeuer für ihn wäre, daß er um des göttlichen Wortes Willen diesen Tod geduldig zu leiden hätte. Warlich, so spricht der Herr, wer mein Wort höret und glaubet an den, der mich gesandt hat, der kommt nicht ins Gericht, sondern ist vom Tode zum Leben durchgedrungen. Er braucht also in kein Fegefeuer. – Von da an konnte man ihn wegen des Gedränges und Getümmels nicht mehr verstehen, bis er das </w:t>
      </w:r>
      <w:r>
        <w:rPr>
          <w:rStyle w:val="Fett"/>
          <w:rFonts w:eastAsiaTheme="majorEastAsia"/>
        </w:rPr>
        <w:t>Herr Gott dich loben wir</w:t>
      </w:r>
      <w:r>
        <w:t xml:space="preserve"> anstimmte, was ihn aber der Greve nicht singen ließ. Es </w:t>
      </w:r>
      <w:proofErr w:type="spellStart"/>
      <w:r>
        <w:t>sey</w:t>
      </w:r>
      <w:proofErr w:type="spellEnd"/>
      <w:r>
        <w:t>, meinte er, schon Gnade genug, daß man ihn reden lasse.</w:t>
      </w:r>
    </w:p>
    <w:p w14:paraId="0E9C54F2" w14:textId="77777777" w:rsidR="00DB7BB7" w:rsidRDefault="00DB7BB7" w:rsidP="00DB7BB7">
      <w:pPr>
        <w:pStyle w:val="StandardWeb"/>
      </w:pPr>
      <w:r>
        <w:t xml:space="preserve">Als der Zug aus der sogenannten </w:t>
      </w:r>
      <w:r>
        <w:rPr>
          <w:rStyle w:val="Fett"/>
          <w:rFonts w:eastAsiaTheme="majorEastAsia"/>
        </w:rPr>
        <w:t>hohlen Straße</w:t>
      </w:r>
      <w:r>
        <w:t xml:space="preserve"> heraus war, drängte sich das Volk hart herbei, und Peter sagte ihm seinen Glauben her. Bei den Worten: „ich glaube an den heiligen Geist“ schrie der Greve: fort, marsch weiter! Peter ließ sich nicht stören und fuhr fort: „an eine allgemeine christliche Kirche.“ – An die glaubt er doch nicht, sagte der Greve zu dem neben ihm reitenten Schöffen, und als Peter ihm erklären wollte, wie er’s meinte, schrie der Greve: „Schweig still, du </w:t>
      </w:r>
      <w:proofErr w:type="spellStart"/>
      <w:r>
        <w:t>Lekker</w:t>
      </w:r>
      <w:proofErr w:type="spellEnd"/>
      <w:r>
        <w:t>, es glaubt dir doch keiner, denn du bist ein verdammter Ketzer.“</w:t>
      </w:r>
    </w:p>
    <w:p w14:paraId="1E737BEB" w14:textId="77777777" w:rsidR="00DB7BB7" w:rsidRDefault="00DB7BB7" w:rsidP="00DB7BB7">
      <w:pPr>
        <w:pStyle w:val="StandardWeb"/>
      </w:pPr>
      <w:r>
        <w:rPr>
          <w:rStyle w:val="Fett"/>
          <w:rFonts w:eastAsiaTheme="majorEastAsia"/>
        </w:rPr>
        <w:t>Peter.</w:t>
      </w:r>
      <w:r>
        <w:t xml:space="preserve"> Ich rede aber doch die Wahrheit. Wer mir folgt, wird nicht unrecht gehen. Warum bin ich denn ein Ketzer?</w:t>
      </w:r>
    </w:p>
    <w:p w14:paraId="4F659C18" w14:textId="77777777" w:rsidR="00DB7BB7" w:rsidRDefault="00DB7BB7" w:rsidP="00DB7BB7">
      <w:pPr>
        <w:pStyle w:val="StandardWeb"/>
      </w:pPr>
      <w:r>
        <w:rPr>
          <w:rStyle w:val="Fett"/>
          <w:rFonts w:eastAsiaTheme="majorEastAsia"/>
        </w:rPr>
        <w:t>Greve.</w:t>
      </w:r>
      <w:r>
        <w:t xml:space="preserve"> Weil du weder an eine christliche Kirche, noch an unsere liebe Frau, noch an die heiligen Sakramente glaubst.</w:t>
      </w:r>
    </w:p>
    <w:p w14:paraId="082227A1" w14:textId="77777777" w:rsidR="00DB7BB7" w:rsidRDefault="00DB7BB7" w:rsidP="00DB7BB7">
      <w:pPr>
        <w:pStyle w:val="StandardWeb"/>
      </w:pPr>
      <w:r>
        <w:rPr>
          <w:rStyle w:val="Fett"/>
          <w:rFonts w:eastAsiaTheme="majorEastAsia"/>
        </w:rPr>
        <w:t>Peter.</w:t>
      </w:r>
      <w:r>
        <w:t xml:space="preserve"> Weil Ihr so sprecht, Herr Greve, so muß ich’s doch öffentlich vor dem Volke bekenne, was ich glaube: Die heilige Kirche lieben Brüder, ist gebauet auf Christum und sein Wort. Wo dies Wort in die Herzen der Menschen dringt, da ist die heilige Kirche, es </w:t>
      </w:r>
      <w:proofErr w:type="spellStart"/>
      <w:r>
        <w:t>sey</w:t>
      </w:r>
      <w:proofErr w:type="spellEnd"/>
      <w:r>
        <w:t xml:space="preserve"> zu </w:t>
      </w:r>
      <w:proofErr w:type="spellStart"/>
      <w:r>
        <w:t>Cöln</w:t>
      </w:r>
      <w:proofErr w:type="spellEnd"/>
      <w:r>
        <w:t xml:space="preserve"> oder zu Trier; solche Menschen sind dann zu einem Leibe vereinet, dessen Haupt Christus ist. Glauben aber soll man allein an Gott, nicht an diese Kirche, von dieser bloß, daß sie da und heilig ist. Eure römische Kirche dagegen ist auf Menschengesetz </w:t>
      </w:r>
      <w:proofErr w:type="spellStart"/>
      <w:r>
        <w:t>gebrauet</w:t>
      </w:r>
      <w:proofErr w:type="spellEnd"/>
      <w:r>
        <w:t xml:space="preserve"> und der wüste Greuel. Ihr Oberherr will sich über Christus setzen, der doch das alleinige Haupt der Kirche ist; er führet neben dem Worte Gottes seine eigene Lehre herein, und macht dieser Menschenlehre das göttliche Wort unterthan, damit sein Stuhl, Bauch und Greuel erhalten werde, Christi Wort aber untergehe. Darum, lieben Bürger, bitte ich Euch um Christi willen, laßt ab von der gekrönten Bestie in Rom und von ihrem Greuel, bleibt allein bei Christo und seinem Worte, Er wird Euch nicht abweisen und von sich stoßen, denn er spricht ja: „kommt her zu mir, alle die ihr mühselig und beladen </w:t>
      </w:r>
      <w:proofErr w:type="spellStart"/>
      <w:r>
        <w:t>seyd</w:t>
      </w:r>
      <w:proofErr w:type="spellEnd"/>
      <w:r>
        <w:t xml:space="preserve">, ich will euch erquicken.“ Keinen einzigen stoßt er von sich, denn er sagt: kommt </w:t>
      </w:r>
      <w:r>
        <w:rPr>
          <w:rStyle w:val="Fett"/>
          <w:rFonts w:eastAsiaTheme="majorEastAsia"/>
        </w:rPr>
        <w:t>Alle</w:t>
      </w:r>
      <w:r>
        <w:t>!</w:t>
      </w:r>
    </w:p>
    <w:p w14:paraId="2156F5FA" w14:textId="77777777" w:rsidR="00DB7BB7" w:rsidRDefault="00DB7BB7" w:rsidP="00DB7BB7">
      <w:pPr>
        <w:pStyle w:val="StandardWeb"/>
      </w:pPr>
      <w:r>
        <w:t xml:space="preserve">Als das Volk ihn so reden hörte, drängte es sich je mehr und mehr hinzu. Der eine Gerichtsdiener </w:t>
      </w:r>
      <w:proofErr w:type="spellStart"/>
      <w:r>
        <w:rPr>
          <w:rStyle w:val="Fett"/>
          <w:rFonts w:eastAsiaTheme="majorEastAsia"/>
        </w:rPr>
        <w:t>Hastenbauer</w:t>
      </w:r>
      <w:proofErr w:type="spellEnd"/>
      <w:r>
        <w:t xml:space="preserve">, schlug unter die Leute und fluchte: „daß Euch St. Hiob plage!“ Die andern riefen dem Greven, daß er doch Platz machen möchte. Dieser sprengte daher mit so großem Ungestüm auf seinem Pferde unter die Leute, daß Adolph ihn bitten mußte, doch linder zu verfahren. Peter aber erklärte ihnen nun auch, was er von der Mutter Gottes und den Sakramenten halte und was nach der heil. Schrift von beiden gehalten werden müsse. „Du </w:t>
      </w:r>
      <w:proofErr w:type="spellStart"/>
      <w:r>
        <w:t>red’st</w:t>
      </w:r>
      <w:proofErr w:type="spellEnd"/>
      <w:r>
        <w:t xml:space="preserve"> zu viel!“ unterbrach ihn der Greve, als sich das Volk heftig herandrängte. „Nein,“ antwortete Peter, „das Wort Gottes will ich verkündigen, so lange ich reden kann!“ – „Aber nicht gar so heftig,“ fiel Adolph ein, „denn wer predigen will, muß sanft reden.“ – „Sie sind voll!“ sprach der Gerichtsdiener. „Ja wohl,“ versetzte Adolph, „voll Durst!“</w:t>
      </w:r>
    </w:p>
    <w:p w14:paraId="20272AEC" w14:textId="77777777" w:rsidR="00DB7BB7" w:rsidRDefault="00DB7BB7" w:rsidP="00DB7BB7">
      <w:pPr>
        <w:pStyle w:val="StandardWeb"/>
      </w:pPr>
      <w:r>
        <w:t xml:space="preserve">Dann kam der eine Begharde von neuem auf die Capitel vom </w:t>
      </w:r>
      <w:proofErr w:type="spellStart"/>
      <w:r>
        <w:t>Hellersammeln</w:t>
      </w:r>
      <w:proofErr w:type="spellEnd"/>
      <w:r>
        <w:t xml:space="preserve"> für eine Seelenmesse, vom Fegefeuer, von der Fürbitte der Jungfrau Maria, aber dergleichen wurde abgewiesen, wie immer. Unterdessen war man dem Hochgerichte so nahe gekommen, daß man die Hingerichteten konnte hangen und auf dem Rade liegen sehen. Siehe da, Bruder, sprach Adolph zu Peter, diese haben um Golds und Guts willen oder als Mörder so gelitten; wie sollten wir denn nicht um Christi willen leiden? Das Fleisch ist schwach, aber der Geist ist stärker.“</w:t>
      </w:r>
    </w:p>
    <w:p w14:paraId="19A674EE" w14:textId="77777777" w:rsidR="00DB7BB7" w:rsidRDefault="00DB7BB7" w:rsidP="00DB7BB7">
      <w:pPr>
        <w:pStyle w:val="StandardWeb"/>
      </w:pPr>
      <w:r>
        <w:t>[</w:t>
      </w:r>
    </w:p>
    <w:p w14:paraId="21E09618" w14:textId="77777777" w:rsidR="00DB7BB7" w:rsidRDefault="00DB7BB7" w:rsidP="00DB7BB7">
      <w:pPr>
        <w:pStyle w:val="berschrift2"/>
      </w:pPr>
      <w:r>
        <w:t>Adolph und Peter auf dem Hochgerichte.</w:t>
      </w:r>
    </w:p>
    <w:p w14:paraId="3FEAE312" w14:textId="77777777" w:rsidR="00DB7BB7" w:rsidRDefault="00DB7BB7" w:rsidP="00DB7BB7">
      <w:pPr>
        <w:pStyle w:val="StandardWeb"/>
      </w:pPr>
      <w:r>
        <w:t xml:space="preserve">Als sie den Galgenberg </w:t>
      </w:r>
      <w:proofErr w:type="spellStart"/>
      <w:r>
        <w:t>hinangingen</w:t>
      </w:r>
      <w:proofErr w:type="spellEnd"/>
      <w:r>
        <w:t xml:space="preserve">, fing Adolph an zu beten: „O Herr, erhebe meinen Geist, daß ich allen meinen Feinden verzeihen möge von Grunde des Herzens!“ und beide waren so unverzagt und </w:t>
      </w:r>
      <w:proofErr w:type="spellStart"/>
      <w:r>
        <w:t>gleichmüthig</w:t>
      </w:r>
      <w:proofErr w:type="spellEnd"/>
      <w:r>
        <w:t xml:space="preserve">, als wären nicht </w:t>
      </w:r>
      <w:r>
        <w:rPr>
          <w:rStyle w:val="Fett"/>
          <w:rFonts w:eastAsiaTheme="majorEastAsia"/>
        </w:rPr>
        <w:t>sie</w:t>
      </w:r>
      <w:r>
        <w:t xml:space="preserve"> es, die gerichtet werden sollten. Auf dem Gerichte baten sie den Greven, daß er einen weiten Kreis um sie schließen lassen möchte, aber das schien dem Henker nicht thunlich, weil das Volk gar zu sehr herandränge. Hierauf fragte sie ein Begharde, wollt Ihr beichten?</w:t>
      </w:r>
    </w:p>
    <w:p w14:paraId="311606E7" w14:textId="77777777" w:rsidR="00DB7BB7" w:rsidRDefault="00DB7BB7" w:rsidP="00DB7BB7">
      <w:pPr>
        <w:pStyle w:val="StandardWeb"/>
      </w:pPr>
      <w:r>
        <w:rPr>
          <w:rStyle w:val="Fett"/>
          <w:rFonts w:eastAsiaTheme="majorEastAsia"/>
        </w:rPr>
        <w:t>Adolph.</w:t>
      </w:r>
      <w:r>
        <w:t xml:space="preserve"> Nein, wir haben alle Tage schon gebeichtet.</w:t>
      </w:r>
    </w:p>
    <w:p w14:paraId="35138BD5" w14:textId="77777777" w:rsidR="00DB7BB7" w:rsidRDefault="00DB7BB7" w:rsidP="00DB7BB7">
      <w:pPr>
        <w:pStyle w:val="StandardWeb"/>
      </w:pPr>
      <w:r>
        <w:rPr>
          <w:rStyle w:val="Fett"/>
          <w:rFonts w:eastAsiaTheme="majorEastAsia"/>
        </w:rPr>
        <w:t>Begharde.</w:t>
      </w:r>
      <w:r>
        <w:t xml:space="preserve"> Habt Ihr denn alle Tage Priester bei Euch gehabt?</w:t>
      </w:r>
    </w:p>
    <w:p w14:paraId="49E841E5" w14:textId="77777777" w:rsidR="00DB7BB7" w:rsidRDefault="00DB7BB7" w:rsidP="00DB7BB7">
      <w:pPr>
        <w:pStyle w:val="StandardWeb"/>
      </w:pPr>
      <w:r>
        <w:rPr>
          <w:rStyle w:val="Fett"/>
          <w:rFonts w:eastAsiaTheme="majorEastAsia"/>
        </w:rPr>
        <w:t>Adolph.</w:t>
      </w:r>
      <w:r>
        <w:t xml:space="preserve"> (zum Himmel blickend) wir haben dem Herrn gebeichtet!</w:t>
      </w:r>
    </w:p>
    <w:p w14:paraId="6E34CE06" w14:textId="77777777" w:rsidR="00DB7BB7" w:rsidRDefault="00DB7BB7" w:rsidP="00DB7BB7">
      <w:pPr>
        <w:pStyle w:val="StandardWeb"/>
      </w:pPr>
      <w:r>
        <w:rPr>
          <w:rStyle w:val="Fett"/>
          <w:rFonts w:eastAsiaTheme="majorEastAsia"/>
        </w:rPr>
        <w:t>Greve.</w:t>
      </w:r>
      <w:r>
        <w:t xml:space="preserve"> Warum wollt Ihr denn Raum haben?</w:t>
      </w:r>
    </w:p>
    <w:p w14:paraId="7AD0A23B" w14:textId="77777777" w:rsidR="00DB7BB7" w:rsidRDefault="00DB7BB7" w:rsidP="00DB7BB7">
      <w:pPr>
        <w:pStyle w:val="StandardWeb"/>
      </w:pPr>
      <w:r>
        <w:rPr>
          <w:rStyle w:val="Fett"/>
          <w:rFonts w:eastAsiaTheme="majorEastAsia"/>
        </w:rPr>
        <w:t>Adolph.</w:t>
      </w:r>
      <w:r>
        <w:t xml:space="preserve"> Wir wollten gerne dem Volke noch etwas sagen. Wo </w:t>
      </w:r>
      <w:proofErr w:type="spellStart"/>
      <w:r>
        <w:t>seyd</w:t>
      </w:r>
      <w:proofErr w:type="spellEnd"/>
      <w:r>
        <w:t xml:space="preserve"> nun aber Ihr, Pfaffen und Mönche, hier könnten wir’s mit Euch ausmachen. Hier stehen wir, dort steht der Scheiterhaufen!</w:t>
      </w:r>
    </w:p>
    <w:p w14:paraId="30EC9A8F" w14:textId="77777777" w:rsidR="00DB7BB7" w:rsidRDefault="00DB7BB7" w:rsidP="00DB7BB7">
      <w:pPr>
        <w:pStyle w:val="StandardWeb"/>
      </w:pPr>
      <w:r>
        <w:t>Indem nun der Kreis geschlossen wurde, traten die beiden Augustiner und zwei Begharden in denselben, und machten sich, die einen zu Adolph, die anderen zu Peter. Sie sprachen: „Lieber Adolph, lieber Peter, laßt Euch doch unterweisen, noch ist es Zeit!“</w:t>
      </w:r>
    </w:p>
    <w:p w14:paraId="7FF233CA" w14:textId="77777777" w:rsidR="00DB7BB7" w:rsidRDefault="00DB7BB7" w:rsidP="00DB7BB7">
      <w:pPr>
        <w:pStyle w:val="StandardWeb"/>
      </w:pPr>
      <w:r>
        <w:rPr>
          <w:rStyle w:val="Fett"/>
          <w:rFonts w:eastAsiaTheme="majorEastAsia"/>
        </w:rPr>
        <w:t>Adolph.</w:t>
      </w:r>
      <w:r>
        <w:t xml:space="preserve"> Wie haben wir denn je etwas anderes gewollt als das? Immer wollten wir gern unterwiesen </w:t>
      </w:r>
      <w:proofErr w:type="spellStart"/>
      <w:r>
        <w:t>seyn</w:t>
      </w:r>
      <w:proofErr w:type="spellEnd"/>
      <w:r>
        <w:t xml:space="preserve"> aus dem Worte Gottes, aber unsere Theologen haben das nie gethan, weil sie uns nicht beweisen konnten, daß wir irrten. Jetzt drang so viel Volks herbei, daß Gerichtsdiener, Greven und Schöffen nicht genug wehren konnten, und sprachen: „das Volk muß von Sinnen </w:t>
      </w:r>
      <w:proofErr w:type="spellStart"/>
      <w:r>
        <w:t>seyn</w:t>
      </w:r>
      <w:proofErr w:type="spellEnd"/>
      <w:r>
        <w:t xml:space="preserve">!“ Auch der </w:t>
      </w:r>
      <w:proofErr w:type="spellStart"/>
      <w:r>
        <w:t>Gwelrichter</w:t>
      </w:r>
      <w:proofErr w:type="spellEnd"/>
      <w:r>
        <w:t xml:space="preserve"> </w:t>
      </w:r>
      <w:proofErr w:type="spellStart"/>
      <w:r>
        <w:rPr>
          <w:rStyle w:val="Fett"/>
          <w:rFonts w:eastAsiaTheme="majorEastAsia"/>
        </w:rPr>
        <w:t>Kirstgenborn</w:t>
      </w:r>
      <w:proofErr w:type="spellEnd"/>
      <w:r>
        <w:t xml:space="preserve"> sprengte mit dem Pferde heran und schrie: „Zurück, zurück, was habt ihr hier zu schaffen? Wollt ihr predigen hören, so gehet in den Dom.“ Freilich, ließ einer verlauten, möchte man hier wohl so gut predigen hören wie in der Domkirche.</w:t>
      </w:r>
    </w:p>
    <w:p w14:paraId="09B9D668" w14:textId="77777777" w:rsidR="00DB7BB7" w:rsidRDefault="00DB7BB7" w:rsidP="00DB7BB7">
      <w:pPr>
        <w:pStyle w:val="StandardWeb"/>
      </w:pPr>
      <w:r>
        <w:rPr>
          <w:rStyle w:val="Fett"/>
          <w:rFonts w:eastAsiaTheme="majorEastAsia"/>
        </w:rPr>
        <w:t>Greve.</w:t>
      </w:r>
      <w:r>
        <w:t xml:space="preserve"> (zum Henker) Bind’ auf, Christoffel!</w:t>
      </w:r>
    </w:p>
    <w:p w14:paraId="3962F75F" w14:textId="77777777" w:rsidR="00DB7BB7" w:rsidRDefault="00DB7BB7" w:rsidP="00DB7BB7">
      <w:pPr>
        <w:pStyle w:val="StandardWeb"/>
      </w:pPr>
      <w:r>
        <w:rPr>
          <w:rStyle w:val="Fett"/>
          <w:rFonts w:eastAsiaTheme="majorEastAsia"/>
        </w:rPr>
        <w:t>Adolph.</w:t>
      </w:r>
      <w:r>
        <w:t xml:space="preserve"> Nein, nicht also, wir haben noch etwas zu sagen.</w:t>
      </w:r>
    </w:p>
    <w:p w14:paraId="24B8DC11" w14:textId="77777777" w:rsidR="00DB7BB7" w:rsidRDefault="00DB7BB7" w:rsidP="00DB7BB7">
      <w:pPr>
        <w:pStyle w:val="StandardWeb"/>
      </w:pPr>
      <w:r>
        <w:rPr>
          <w:rStyle w:val="Fett"/>
          <w:rFonts w:eastAsiaTheme="majorEastAsia"/>
        </w:rPr>
        <w:t>Greve.</w:t>
      </w:r>
      <w:r>
        <w:t xml:space="preserve"> Habt Ihr noch nicht genug </w:t>
      </w:r>
      <w:proofErr w:type="spellStart"/>
      <w:r>
        <w:t>gered’t</w:t>
      </w:r>
      <w:proofErr w:type="spellEnd"/>
      <w:r>
        <w:t>?</w:t>
      </w:r>
    </w:p>
    <w:p w14:paraId="62DF48DF" w14:textId="77777777" w:rsidR="00DB7BB7" w:rsidRDefault="00DB7BB7" w:rsidP="00DB7BB7">
      <w:pPr>
        <w:pStyle w:val="StandardWeb"/>
      </w:pPr>
      <w:r>
        <w:rPr>
          <w:rStyle w:val="Fett"/>
          <w:rFonts w:eastAsiaTheme="majorEastAsia"/>
        </w:rPr>
        <w:t>Peter.</w:t>
      </w:r>
      <w:r>
        <w:t xml:space="preserve"> Nein, es währet noch kurze Zeit mit uns, laßt uns noch etwas reden.</w:t>
      </w:r>
    </w:p>
    <w:p w14:paraId="2AFB84E8" w14:textId="77777777" w:rsidR="00DB7BB7" w:rsidRDefault="00DB7BB7" w:rsidP="00DB7BB7">
      <w:pPr>
        <w:pStyle w:val="StandardWeb"/>
      </w:pPr>
      <w:r>
        <w:rPr>
          <w:rStyle w:val="Fett"/>
          <w:rFonts w:eastAsiaTheme="majorEastAsia"/>
        </w:rPr>
        <w:t>Greve.</w:t>
      </w:r>
      <w:r>
        <w:t xml:space="preserve"> Wir sollen wohl den ganzen Tag hier stehen und schwatzen?</w:t>
      </w:r>
    </w:p>
    <w:p w14:paraId="0E266F5B" w14:textId="77777777" w:rsidR="00DB7BB7" w:rsidRDefault="00DB7BB7" w:rsidP="00DB7BB7">
      <w:pPr>
        <w:pStyle w:val="StandardWeb"/>
      </w:pPr>
      <w:r>
        <w:rPr>
          <w:rStyle w:val="Fett"/>
          <w:rFonts w:eastAsiaTheme="majorEastAsia"/>
        </w:rPr>
        <w:t>Adolph.</w:t>
      </w:r>
      <w:r>
        <w:t xml:space="preserve"> Ich bitt’ Euch, Herr Greve, laßt uns noch etwas reden, wir </w:t>
      </w:r>
      <w:proofErr w:type="spellStart"/>
      <w:r>
        <w:t>wollen’s</w:t>
      </w:r>
      <w:proofErr w:type="spellEnd"/>
      <w:r>
        <w:t xml:space="preserve"> kurz machen.</w:t>
      </w:r>
    </w:p>
    <w:p w14:paraId="738ABCF0" w14:textId="77777777" w:rsidR="00DB7BB7" w:rsidRDefault="00DB7BB7" w:rsidP="00DB7BB7">
      <w:pPr>
        <w:pStyle w:val="StandardWeb"/>
      </w:pPr>
      <w:r>
        <w:rPr>
          <w:rStyle w:val="Fett"/>
          <w:rFonts w:eastAsiaTheme="majorEastAsia"/>
        </w:rPr>
        <w:t>Peter.</w:t>
      </w:r>
      <w:r>
        <w:t xml:space="preserve"> (zum Volke) Ja, lieben Brüder, wir wollen unser Testament noch machen, und sagen, was wir glauben, damit man uns hernach nichts nachreden kann, was die Wahrheit nicht ist.</w:t>
      </w:r>
    </w:p>
    <w:p w14:paraId="2C7F3CF3" w14:textId="77777777" w:rsidR="00DB7BB7" w:rsidRDefault="00DB7BB7" w:rsidP="00DB7BB7">
      <w:pPr>
        <w:pStyle w:val="StandardWeb"/>
      </w:pPr>
      <w:r>
        <w:rPr>
          <w:rStyle w:val="Fett"/>
          <w:rFonts w:eastAsiaTheme="majorEastAsia"/>
        </w:rPr>
        <w:t>Greve.</w:t>
      </w:r>
      <w:r>
        <w:t xml:space="preserve"> Schweig, du </w:t>
      </w:r>
      <w:proofErr w:type="spellStart"/>
      <w:r>
        <w:t>Lekker</w:t>
      </w:r>
      <w:proofErr w:type="spellEnd"/>
      <w:r>
        <w:t>, du bist ein Bube, man kennt dich schon, du möchtest gern Aufruhr unter dem Volke machen!</w:t>
      </w:r>
    </w:p>
    <w:p w14:paraId="2851F033" w14:textId="77777777" w:rsidR="00DB7BB7" w:rsidRDefault="00DB7BB7" w:rsidP="00DB7BB7">
      <w:pPr>
        <w:pStyle w:val="StandardWeb"/>
      </w:pPr>
      <w:r>
        <w:t>Als sich aber Peter nicht irre machen ließ und immer fort redete, rief der Greve voll Ingrimm dem Henker zu: „Christoffel, binde ihm das Maul zu, und schlag ihn die Daumeneisen an, daß er schweigen muß!“</w:t>
      </w:r>
    </w:p>
    <w:p w14:paraId="6A7897A9" w14:textId="77777777" w:rsidR="00DB7BB7" w:rsidRDefault="00DB7BB7" w:rsidP="00DB7BB7">
      <w:pPr>
        <w:pStyle w:val="StandardWeb"/>
      </w:pPr>
      <w:r>
        <w:rPr>
          <w:rStyle w:val="Fett"/>
          <w:rFonts w:eastAsiaTheme="majorEastAsia"/>
        </w:rPr>
        <w:t>Peter.</w:t>
      </w:r>
      <w:r>
        <w:t xml:space="preserve"> Nein, Herr Greve, wir wollen keinen Aufruhr erregen, sondern nur unser Testament machen, und dem Volke sagen, warum wir sterben müssen.</w:t>
      </w:r>
    </w:p>
    <w:p w14:paraId="2F5F2502" w14:textId="77777777" w:rsidR="00DB7BB7" w:rsidRDefault="00DB7BB7" w:rsidP="00DB7BB7">
      <w:pPr>
        <w:pStyle w:val="StandardWeb"/>
      </w:pPr>
      <w:r>
        <w:rPr>
          <w:rStyle w:val="Fett"/>
          <w:rFonts w:eastAsiaTheme="majorEastAsia"/>
        </w:rPr>
        <w:t>Das Volk.</w:t>
      </w:r>
      <w:r>
        <w:t xml:space="preserve"> Ist das nicht ein elend Ding? Diebe und Mörder läßt man so lange reden als sie wollen, diese armen Gesellen aber </w:t>
      </w:r>
      <w:proofErr w:type="spellStart"/>
      <w:r>
        <w:t>sollen’s</w:t>
      </w:r>
      <w:proofErr w:type="spellEnd"/>
      <w:r>
        <w:t xml:space="preserve"> nicht dürfen?</w:t>
      </w:r>
    </w:p>
    <w:p w14:paraId="701B85CE" w14:textId="77777777" w:rsidR="00DB7BB7" w:rsidRDefault="00DB7BB7" w:rsidP="00DB7BB7">
      <w:pPr>
        <w:pStyle w:val="StandardWeb"/>
      </w:pPr>
      <w:r>
        <w:t xml:space="preserve">Weil nun das Volk so sehr </w:t>
      </w:r>
      <w:proofErr w:type="spellStart"/>
      <w:r>
        <w:t>murrete</w:t>
      </w:r>
      <w:proofErr w:type="spellEnd"/>
      <w:r>
        <w:t xml:space="preserve"> und der eine dies, der andere das verlauten ließ, ritt der Schöffe </w:t>
      </w:r>
      <w:proofErr w:type="spellStart"/>
      <w:r>
        <w:rPr>
          <w:rStyle w:val="Fett"/>
          <w:rFonts w:eastAsiaTheme="majorEastAsia"/>
        </w:rPr>
        <w:t>Ercleus</w:t>
      </w:r>
      <w:proofErr w:type="spellEnd"/>
      <w:r>
        <w:t xml:space="preserve"> zum Greven und sagte ihm ins Ohr, er möchte doch des murrenden Volkes wegen die Missethäter reden lassen. Jetzt schwieg Greve still, und Peter fing an zu reden. Er kam sogleich auf die beiden Hauptpunkte, wegen welcher sie vorzüglich von den Feinden zum Tode verdammt wären, – auf ihre Meinung von der Jungfrau Maria und dem Sakramente. So wisset denn, sprach er, daß wir glauben, Maria </w:t>
      </w:r>
      <w:proofErr w:type="spellStart"/>
      <w:r>
        <w:t>sey</w:t>
      </w:r>
      <w:proofErr w:type="spellEnd"/>
      <w:r>
        <w:t xml:space="preserve"> von, in und nach der Geburt Jungfrau gewesen, und würdig erfunden, durch die Gnade Gottes, die Mutter unseres Heilandes Jesu Christi zu werden. Aber darum sollten wir sie </w:t>
      </w:r>
      <w:proofErr w:type="spellStart"/>
      <w:r>
        <w:t>nocht</w:t>
      </w:r>
      <w:proofErr w:type="spellEnd"/>
      <w:r>
        <w:t xml:space="preserve"> nicht anbeten, noch um Gnade anrufen, da sie doch selbst aus Gnaden die Mutter Christi worden ist; sondern ehren sollen wir sie, mit der Ehre, die ihr der englische Gruß im Evangelio </w:t>
      </w:r>
      <w:proofErr w:type="spellStart"/>
      <w:r>
        <w:t>beimisset</w:t>
      </w:r>
      <w:proofErr w:type="spellEnd"/>
      <w:r>
        <w:t>.</w:t>
      </w:r>
    </w:p>
    <w:p w14:paraId="6AE925FF" w14:textId="77777777" w:rsidR="00DB7BB7" w:rsidRDefault="00DB7BB7" w:rsidP="00DB7BB7">
      <w:pPr>
        <w:pStyle w:val="StandardWeb"/>
      </w:pPr>
      <w:r>
        <w:t>Der Greve. (ihm ins Wort fallend) Jetzt hört Ihr’s, daß man die Mutter Gottes ehren soll. Aber sprich nun hier auch, wie du im Keller von ihr sprachst, und sag’ die Wahrheit!</w:t>
      </w:r>
    </w:p>
    <w:p w14:paraId="0D6392B6" w14:textId="77777777" w:rsidR="00DB7BB7" w:rsidRDefault="00DB7BB7" w:rsidP="00DB7BB7">
      <w:pPr>
        <w:pStyle w:val="StandardWeb"/>
      </w:pPr>
      <w:r>
        <w:rPr>
          <w:rStyle w:val="Fett"/>
          <w:rFonts w:eastAsiaTheme="majorEastAsia"/>
        </w:rPr>
        <w:t>Peter.</w:t>
      </w:r>
      <w:r>
        <w:t xml:space="preserve"> Wie sollt’ ich jetzt noch anders als die Wahrheit sagen? Hier stehe ich, dort der Scheiterhaufen!</w:t>
      </w:r>
    </w:p>
    <w:p w14:paraId="40001953" w14:textId="77777777" w:rsidR="00DB7BB7" w:rsidRDefault="00DB7BB7" w:rsidP="00DB7BB7">
      <w:pPr>
        <w:pStyle w:val="StandardWeb"/>
      </w:pPr>
      <w:r>
        <w:t xml:space="preserve">Aber hier fielen ihm alle ungestüm ins </w:t>
      </w:r>
      <w:proofErr w:type="spellStart"/>
      <w:r>
        <w:t>wort</w:t>
      </w:r>
      <w:proofErr w:type="spellEnd"/>
      <w:r>
        <w:t xml:space="preserve"> und überschrien ihn, daß er schweigen mußte.</w:t>
      </w:r>
    </w:p>
    <w:p w14:paraId="5ED84A62" w14:textId="77777777" w:rsidR="00DB7BB7" w:rsidRDefault="00DB7BB7" w:rsidP="00DB7BB7">
      <w:pPr>
        <w:pStyle w:val="StandardWeb"/>
      </w:pPr>
      <w:r>
        <w:rPr>
          <w:rStyle w:val="Fett"/>
          <w:rFonts w:eastAsiaTheme="majorEastAsia"/>
        </w:rPr>
        <w:t>Adolph.</w:t>
      </w:r>
      <w:r>
        <w:t xml:space="preserve"> (zum Greven) Lieber, laßt ihn doch reden; seine Rede ist zugleich auch meine Rede.</w:t>
      </w:r>
    </w:p>
    <w:p w14:paraId="2AAA8B83" w14:textId="77777777" w:rsidR="00DB7BB7" w:rsidRDefault="00DB7BB7" w:rsidP="00DB7BB7">
      <w:pPr>
        <w:pStyle w:val="StandardWeb"/>
      </w:pPr>
      <w:r>
        <w:t xml:space="preserve">Peter nahm seine Rede wieder auf und fuhr fort: so wisset also, daß wir meinen und glauben, die Mutter Gottes </w:t>
      </w:r>
      <w:proofErr w:type="spellStart"/>
      <w:r>
        <w:t>sey</w:t>
      </w:r>
      <w:proofErr w:type="spellEnd"/>
      <w:r>
        <w:t xml:space="preserve"> gewesen eine edle Creatur, zwar von Gott geschaffen wie andere Menschen, aber begabet mit den Gaben des heiligen Geistes. Wir sollen sie nicht anders loben und preisen als Gott sie gelobet und gepriesen hat, sollen aber ihr Lob Gott dem Herrn zuschreiben, und ihn durch sie loben, wie sie denn selbst im Magnificat nichts sich, und Gott allein alles </w:t>
      </w:r>
      <w:proofErr w:type="spellStart"/>
      <w:r>
        <w:t>zuschreib</w:t>
      </w:r>
      <w:proofErr w:type="spellEnd"/>
      <w:r>
        <w:t>. Desgleichen halten wir von dem Sakramente nichts anders als die Worte des Herrn sagen, womit er es als Nachtmahl einsetzt.</w:t>
      </w:r>
    </w:p>
    <w:p w14:paraId="6BB6E85E" w14:textId="77777777" w:rsidR="00DB7BB7" w:rsidRDefault="00DB7BB7" w:rsidP="00DB7BB7">
      <w:pPr>
        <w:pStyle w:val="StandardWeb"/>
      </w:pPr>
      <w:r>
        <w:rPr>
          <w:rStyle w:val="Fett"/>
          <w:rFonts w:eastAsiaTheme="majorEastAsia"/>
        </w:rPr>
        <w:t>Der Greve.</w:t>
      </w:r>
      <w:r>
        <w:t xml:space="preserve"> (zum Henker) Binde den Buben auf!</w:t>
      </w:r>
    </w:p>
    <w:p w14:paraId="62FD5ECC" w14:textId="77777777" w:rsidR="00DB7BB7" w:rsidRDefault="00DB7BB7" w:rsidP="00DB7BB7">
      <w:pPr>
        <w:pStyle w:val="StandardWeb"/>
      </w:pPr>
      <w:r>
        <w:rPr>
          <w:rStyle w:val="Fett"/>
          <w:rFonts w:eastAsiaTheme="majorEastAsia"/>
        </w:rPr>
        <w:t>Peter.</w:t>
      </w:r>
      <w:r>
        <w:t xml:space="preserve"> Herr Greve, Ihr fangt an Christenblut zu verfolgen, aber sehet zu, ob Ihr’s werdet vor Gott verantworten können. </w:t>
      </w:r>
      <w:proofErr w:type="spellStart"/>
      <w:r>
        <w:t>Pilatur</w:t>
      </w:r>
      <w:proofErr w:type="spellEnd"/>
      <w:r>
        <w:t xml:space="preserve"> wußte nicht was er that, Ihr aber </w:t>
      </w:r>
      <w:proofErr w:type="spellStart"/>
      <w:r>
        <w:t>wißt’s</w:t>
      </w:r>
      <w:proofErr w:type="spellEnd"/>
      <w:r>
        <w:t>, und wißt, warum Ihr’s thut. Ihr könnt nicht heimgehen und sagen, ich wasche meine Hände in Unschuld! Es stehet geschrieben: Ihr Richter richtet recht!</w:t>
      </w:r>
    </w:p>
    <w:p w14:paraId="2D2AB3AB" w14:textId="77777777" w:rsidR="00DB7BB7" w:rsidRDefault="00DB7BB7" w:rsidP="00DB7BB7">
      <w:pPr>
        <w:pStyle w:val="StandardWeb"/>
      </w:pPr>
      <w:r>
        <w:t xml:space="preserve">Dies </w:t>
      </w:r>
      <w:proofErr w:type="spellStart"/>
      <w:r>
        <w:t>verdroß</w:t>
      </w:r>
      <w:proofErr w:type="spellEnd"/>
      <w:r>
        <w:t xml:space="preserve"> den Greven so sehr, daß er dem Henker befahl, Petern sogleich auszukleiden und in die Hütte zu führen, wo er verbrannt werden sollte. Jetzt aber nahm Adolph das </w:t>
      </w:r>
      <w:proofErr w:type="spellStart"/>
      <w:r>
        <w:t>wort</w:t>
      </w:r>
      <w:proofErr w:type="spellEnd"/>
      <w:r>
        <w:t xml:space="preserve"> und redete das Volk an: „Ihr lieben Bürger und Brüder, sage es einer dem andern, was ich jetzt reden will, denn alle können’s nicht hören. Zuerst bitten wir Euch, daß Niemand unsern Tod rächen wolle an den Papisten in </w:t>
      </w:r>
      <w:proofErr w:type="spellStart"/>
      <w:r>
        <w:t>Cöln</w:t>
      </w:r>
      <w:proofErr w:type="spellEnd"/>
      <w:r>
        <w:t xml:space="preserve">, – dann, daß Ihr uns nicht anders nachredet, als Ihr von uns gehört habt und von mir hören werdet. Höret aber was wir glauben!“ Hier sagte er den Glauben her, und legte ihn kürzlich aus. „An diese 12 Artikel glaubt der Teufel auch, aber er glaubt nicht, daß sie auch ihn und seine Seligkeit angehen. Ich aber glaube </w:t>
      </w:r>
      <w:proofErr w:type="spellStart"/>
      <w:r>
        <w:t>festiglich</w:t>
      </w:r>
      <w:proofErr w:type="spellEnd"/>
      <w:r>
        <w:t xml:space="preserve">, daß alles, was in ihnen steht, meiner armen Seele und den Seelen Aller, die </w:t>
      </w:r>
      <w:proofErr w:type="spellStart"/>
      <w:r>
        <w:t>glaubig</w:t>
      </w:r>
      <w:proofErr w:type="spellEnd"/>
      <w:r>
        <w:t xml:space="preserve"> sind, zu Nutz und zu Gute komme.“</w:t>
      </w:r>
    </w:p>
    <w:p w14:paraId="5A3B6EC0" w14:textId="77777777" w:rsidR="00DB7BB7" w:rsidRDefault="00DB7BB7" w:rsidP="00DB7BB7">
      <w:pPr>
        <w:pStyle w:val="StandardWeb"/>
      </w:pPr>
      <w:r>
        <w:t xml:space="preserve">Da hört man nichts Unrechtes, sprach das Volk, </w:t>
      </w:r>
      <w:proofErr w:type="spellStart"/>
      <w:r>
        <w:t>weß</w:t>
      </w:r>
      <w:proofErr w:type="spellEnd"/>
      <w:r>
        <w:t xml:space="preserve"> zeihet man sie denn? Adolph aber dürstete es sehr, und er beklagte sich, wie man so unbarmherzig </w:t>
      </w:r>
      <w:proofErr w:type="spellStart"/>
      <w:r>
        <w:t>sey</w:t>
      </w:r>
      <w:proofErr w:type="spellEnd"/>
      <w:r>
        <w:t xml:space="preserve"> und ihm nicht einmal zu trinken geben wolle, da man doch sonst den </w:t>
      </w:r>
      <w:proofErr w:type="spellStart"/>
      <w:r>
        <w:t>Uebelthätern</w:t>
      </w:r>
      <w:proofErr w:type="spellEnd"/>
      <w:r>
        <w:t xml:space="preserve"> so viel Trank reiche, als sie begehren.</w:t>
      </w:r>
    </w:p>
    <w:p w14:paraId="3514AE77" w14:textId="77777777" w:rsidR="00DB7BB7" w:rsidRDefault="00DB7BB7" w:rsidP="00DB7BB7">
      <w:pPr>
        <w:pStyle w:val="StandardWeb"/>
      </w:pPr>
      <w:r>
        <w:t xml:space="preserve">Dies bewog den Henker, die Flasche zu holen und ihn trinken zu lassen. Dadurch erquickt und gestärkt, fing er dann von neuem an: „Lieben Brüder, wir müssen sterben, wie Ihr vor Augen sehet, und von Euch scheiden. Wenn aber der Richter kommen wird, der uns alle zur Rechten und zur Linken sondert, dann werden wir uns Alle wieder sehen. Damit wir denn zu denen kommen, die zur Rechten stehen, so wollen wir diesen Tod, will’s Gott der Herr, geduldig und </w:t>
      </w:r>
      <w:proofErr w:type="spellStart"/>
      <w:r>
        <w:t>williglich</w:t>
      </w:r>
      <w:proofErr w:type="spellEnd"/>
      <w:r>
        <w:t xml:space="preserve"> leiden. Dort wird sich’s dann ausweisen, was ein jeglicher geglaubt hat und wir glauben; ob wir Recht oder Unrecht haben, wird dann an den hellen Tag kommen. Darum sehe ein jeder wohl zu, was er zu thun hat, und halte sich an Gott und sein Wort allein, und die das thun, mit denen werden wir uns in dem Herrn alle wiedersehen und wiederfinden!</w:t>
      </w:r>
    </w:p>
    <w:p w14:paraId="7575E897" w14:textId="77777777" w:rsidR="00DB7BB7" w:rsidRDefault="00DB7BB7" w:rsidP="00DB7BB7">
      <w:pPr>
        <w:pStyle w:val="StandardWeb"/>
      </w:pPr>
      <w:r>
        <w:t xml:space="preserve">Hierauf </w:t>
      </w:r>
      <w:proofErr w:type="spellStart"/>
      <w:r>
        <w:t>fleheten</w:t>
      </w:r>
      <w:proofErr w:type="spellEnd"/>
      <w:r>
        <w:t xml:space="preserve"> beide, (denn Peter war noch immer nicht in die Hütte geführt) den Herrn um Vergebung ihrer Sünden an. Nach dem Gebete verhieß Peter seinem Freunde die Vergebung seiner Sünden in dem Blute unseres Herrn Jesu Christi, und fragte ihn: „Glaubest du, daß dich dies Blut rein machen wird von allen Sünden?“ – „Ja,“ antwortete Adolph, „das ist mein Trost!“ – „Nun so verzeihe auch mir,“ sprach Peter weiter, „alles was ich dir gethan haben möchte in der Zeit, da wir bei einander waren.“ </w:t>
      </w:r>
      <w:r>
        <w:rPr>
          <w:rStyle w:val="Fett"/>
          <w:rFonts w:eastAsiaTheme="majorEastAsia"/>
        </w:rPr>
        <w:t>Adolph</w:t>
      </w:r>
      <w:r>
        <w:t xml:space="preserve">: „Ja gerne thue ich das, und vergib du auch mir, wenn ich dich etwa erzürnet hätte.“ Nun </w:t>
      </w:r>
      <w:proofErr w:type="spellStart"/>
      <w:r>
        <w:t>küßten</w:t>
      </w:r>
      <w:proofErr w:type="spellEnd"/>
      <w:r>
        <w:t xml:space="preserve"> sie sich zur Letzte, und schieden freundlich von einander.</w:t>
      </w:r>
    </w:p>
    <w:p w14:paraId="4768CF22" w14:textId="77777777" w:rsidR="00DB7BB7" w:rsidRDefault="00DB7BB7" w:rsidP="00DB7BB7">
      <w:pPr>
        <w:pStyle w:val="StandardWeb"/>
      </w:pPr>
      <w:r>
        <w:t xml:space="preserve">Jetzt erst nach der Henker Petern, zog ihn bis auf’s Hemd aus und band ihm die Hände fest über einander. Wie er nun so entkleidet da stand, trat Adolph noch einmal wieder zu ihm, und stärkte ihn: „Bruder, </w:t>
      </w:r>
      <w:proofErr w:type="spellStart"/>
      <w:r>
        <w:t>sey</w:t>
      </w:r>
      <w:proofErr w:type="spellEnd"/>
      <w:r>
        <w:t xml:space="preserve"> stark in dem Herrn, und vertraue auf ihn, denn heute kommen wir zu unserm Bruder Christo und werden mit ihm leben in Ewigkeit. Darum </w:t>
      </w:r>
      <w:proofErr w:type="spellStart"/>
      <w:r>
        <w:t>sey</w:t>
      </w:r>
      <w:proofErr w:type="spellEnd"/>
      <w:r>
        <w:t xml:space="preserve"> standhaft im Glauben, und laß dich vor dem Feuer nicht erschrecken. Auch ich will auf den Herrn vertrauen und mein Wort soll mein Siegel </w:t>
      </w:r>
      <w:proofErr w:type="spellStart"/>
      <w:r>
        <w:t>seyn</w:t>
      </w:r>
      <w:proofErr w:type="spellEnd"/>
      <w:r>
        <w:t xml:space="preserve">.“ Peter antwortete: „Ich will sterben als ein Christ, und wie wir Christo, unserm Bruder, versprochen haben, um seines Namens willen zu sterben.“ – Nun wurde Peter in die Hütte geführt. Er wollte noch etwas sagen, aber der Henker stieß ihn mit Gewalt in die Hütte. „Wer hat dir befohlen zu predigen?“ fragte ihn der Augustiner, der ein Jude gewesen war. „Wer hat es dir befohlen?“ fragte Peter. „Ich bin dazu verordnet,“ antwortete jener, und spie vor ihm aus und stellte sich gar ungestüm. </w:t>
      </w:r>
      <w:proofErr w:type="spellStart"/>
      <w:r>
        <w:t>Unterdeß</w:t>
      </w:r>
      <w:proofErr w:type="spellEnd"/>
      <w:r>
        <w:t xml:space="preserve"> schlug ihm der Henker die Ketten so fest um den Hals, daß er nicht mehr reden konnte, und schon erstickt war, ehe Adolph zu ihm in die Hütte kam. Während ihn der Henker an den Pfosten schlug, beschäftigte sich der eine Begharde mit Adolph. „Weißt du nicht,“ sagte er, „daß viel gelehrte Leute und Doctoren zu </w:t>
      </w:r>
      <w:proofErr w:type="spellStart"/>
      <w:r>
        <w:t>Cöln</w:t>
      </w:r>
      <w:proofErr w:type="spellEnd"/>
      <w:r>
        <w:t xml:space="preserve"> sind, die sich wohl auf die Schrift verstehen, und achtest du dich weiser als sie alle?“ </w:t>
      </w:r>
      <w:r>
        <w:rPr>
          <w:rStyle w:val="Fett"/>
          <w:rFonts w:eastAsiaTheme="majorEastAsia"/>
        </w:rPr>
        <w:t>Adolph.</w:t>
      </w:r>
      <w:r>
        <w:t xml:space="preserve"> „das sag’ ich nicht, daß es nicht viel Schriftgelehrte in </w:t>
      </w:r>
      <w:proofErr w:type="spellStart"/>
      <w:r>
        <w:t>Cöln</w:t>
      </w:r>
      <w:proofErr w:type="spellEnd"/>
      <w:r>
        <w:t xml:space="preserve"> </w:t>
      </w:r>
      <w:proofErr w:type="spellStart"/>
      <w:r>
        <w:t>giebt</w:t>
      </w:r>
      <w:proofErr w:type="spellEnd"/>
      <w:r>
        <w:t xml:space="preserve">, sondern das sage ich, daß sie das Evangelium Jesu Christi verfolgen, besonders die Theologen, die doch am meisten mit der Schrift umgehen und sich dünken, sie verstehen sie.“ auf diese Worte brach der Begharde über die Maaßen in Scheltworte aus, der andere Augustiner aber, nicht der gewesene Jude, redete ihn sanft an: „Lieber Adolph, noch habe ich Euch nicht zugeredet, jetzt aber hört doch ein </w:t>
      </w:r>
      <w:proofErr w:type="spellStart"/>
      <w:r>
        <w:t>wort</w:t>
      </w:r>
      <w:proofErr w:type="spellEnd"/>
      <w:r>
        <w:t xml:space="preserve"> von mir.“</w:t>
      </w:r>
    </w:p>
    <w:p w14:paraId="1ADF22F2" w14:textId="77777777" w:rsidR="00DB7BB7" w:rsidRDefault="00DB7BB7" w:rsidP="00DB7BB7">
      <w:pPr>
        <w:pStyle w:val="StandardWeb"/>
      </w:pPr>
      <w:r>
        <w:rPr>
          <w:rStyle w:val="Fett"/>
          <w:rFonts w:eastAsiaTheme="majorEastAsia"/>
        </w:rPr>
        <w:t>Adolph.</w:t>
      </w:r>
      <w:r>
        <w:t xml:space="preserve"> Ja gerne, macht es aber kurz!</w:t>
      </w:r>
    </w:p>
    <w:p w14:paraId="7D4C5E59" w14:textId="77777777" w:rsidR="00DB7BB7" w:rsidRDefault="00DB7BB7" w:rsidP="00DB7BB7">
      <w:pPr>
        <w:pStyle w:val="StandardWeb"/>
      </w:pPr>
      <w:r>
        <w:rPr>
          <w:rStyle w:val="Fett"/>
          <w:rFonts w:eastAsiaTheme="majorEastAsia"/>
        </w:rPr>
        <w:t>Der Augustiner.</w:t>
      </w:r>
      <w:r>
        <w:t xml:space="preserve"> Der Herr sagt: Ich bin die Auferstehung und das Leben; wer an mich glaubet, der wird leben, ob er gleich stürbe, und wer da lebet und glaubet an mich, der wird nicht sterben ewiglich.</w:t>
      </w:r>
    </w:p>
    <w:p w14:paraId="75CC84A0" w14:textId="77777777" w:rsidR="00DB7BB7" w:rsidRDefault="00DB7BB7" w:rsidP="00DB7BB7">
      <w:pPr>
        <w:pStyle w:val="StandardWeb"/>
      </w:pPr>
      <w:r>
        <w:rPr>
          <w:rStyle w:val="Fett"/>
          <w:rFonts w:eastAsiaTheme="majorEastAsia"/>
        </w:rPr>
        <w:t>Adolph.</w:t>
      </w:r>
      <w:r>
        <w:t xml:space="preserve"> Lieber, sagt mir das noch einmal vor!</w:t>
      </w:r>
    </w:p>
    <w:p w14:paraId="4208D78D" w14:textId="77777777" w:rsidR="00DB7BB7" w:rsidRDefault="00DB7BB7" w:rsidP="00DB7BB7">
      <w:pPr>
        <w:pStyle w:val="StandardWeb"/>
      </w:pPr>
      <w:r>
        <w:rPr>
          <w:rStyle w:val="Fett"/>
          <w:rFonts w:eastAsiaTheme="majorEastAsia"/>
        </w:rPr>
        <w:t>Der Begharde.</w:t>
      </w:r>
      <w:r>
        <w:t xml:space="preserve"> (zum Augustiner) Schweigt still, er nimmt’s doch übel auf!</w:t>
      </w:r>
    </w:p>
    <w:p w14:paraId="68420593" w14:textId="77777777" w:rsidR="00DB7BB7" w:rsidRDefault="00DB7BB7" w:rsidP="00DB7BB7">
      <w:pPr>
        <w:pStyle w:val="StandardWeb"/>
      </w:pPr>
      <w:r>
        <w:rPr>
          <w:rStyle w:val="Fett"/>
          <w:rFonts w:eastAsiaTheme="majorEastAsia"/>
        </w:rPr>
        <w:t>Der Augustiner.</w:t>
      </w:r>
      <w:r>
        <w:t xml:space="preserve"> Was übel aufnehmen? Es sind nicht meine Worte, sondern der Herr Christus hat sie gesprochen, warum sollt’ ich sie denn nicht auch sprechen?</w:t>
      </w:r>
    </w:p>
    <w:p w14:paraId="47DCD1F0" w14:textId="77777777" w:rsidR="00DB7BB7" w:rsidRDefault="00DB7BB7" w:rsidP="00DB7BB7">
      <w:pPr>
        <w:pStyle w:val="StandardWeb"/>
      </w:pPr>
      <w:r>
        <w:rPr>
          <w:rStyle w:val="Fett"/>
          <w:rFonts w:eastAsiaTheme="majorEastAsia"/>
        </w:rPr>
        <w:t>Adolph.</w:t>
      </w:r>
      <w:r>
        <w:t xml:space="preserve"> Ja saget sie mir noch einmal!</w:t>
      </w:r>
    </w:p>
    <w:p w14:paraId="7D6EAF7D" w14:textId="77777777" w:rsidR="00DB7BB7" w:rsidRDefault="00DB7BB7" w:rsidP="00DB7BB7">
      <w:pPr>
        <w:pStyle w:val="StandardWeb"/>
      </w:pPr>
      <w:r>
        <w:rPr>
          <w:rStyle w:val="Fett"/>
          <w:rFonts w:eastAsiaTheme="majorEastAsia"/>
        </w:rPr>
        <w:t>Der Augustiner.</w:t>
      </w:r>
      <w:r>
        <w:t xml:space="preserve"> Ich bin die Auferstehung und das Leben etc.</w:t>
      </w:r>
    </w:p>
    <w:p w14:paraId="1A4F3D4F" w14:textId="77777777" w:rsidR="00DB7BB7" w:rsidRDefault="00DB7BB7" w:rsidP="00DB7BB7">
      <w:pPr>
        <w:pStyle w:val="StandardWeb"/>
      </w:pPr>
      <w:r>
        <w:rPr>
          <w:rStyle w:val="Fett"/>
          <w:rFonts w:eastAsiaTheme="majorEastAsia"/>
        </w:rPr>
        <w:t>Adolph.</w:t>
      </w:r>
      <w:r>
        <w:t xml:space="preserve"> So habt Dank, daß Ihr mir das Evangelium verkündet habt, und grüßet alle Brüder in dem Herrn Christo.</w:t>
      </w:r>
    </w:p>
    <w:p w14:paraId="6CEFAC94" w14:textId="77777777" w:rsidR="00DB7BB7" w:rsidRDefault="00DB7BB7" w:rsidP="00DB7BB7">
      <w:pPr>
        <w:pStyle w:val="StandardWeb"/>
      </w:pPr>
      <w:r>
        <w:t xml:space="preserve">Auch ein Priester redete ihn tröstend an: „Bist getröstet in dem Herrn, Adolph, und davon laß dich nicht abbringen.“ Der Jude aber stand da und hohnlächelte und </w:t>
      </w:r>
      <w:proofErr w:type="spellStart"/>
      <w:r>
        <w:t>geiffelte</w:t>
      </w:r>
      <w:proofErr w:type="spellEnd"/>
      <w:r>
        <w:t xml:space="preserve">. Adolph, der das sahe, fragte ihn: „Warum lachet Ihr da so </w:t>
      </w:r>
      <w:proofErr w:type="spellStart"/>
      <w:r>
        <w:t>spöttlich</w:t>
      </w:r>
      <w:proofErr w:type="spellEnd"/>
      <w:r>
        <w:t xml:space="preserve">? Ihr wollt doch geistlich </w:t>
      </w:r>
      <w:proofErr w:type="spellStart"/>
      <w:r>
        <w:t>seyn</w:t>
      </w:r>
      <w:proofErr w:type="spellEnd"/>
      <w:r>
        <w:t xml:space="preserve"> und </w:t>
      </w:r>
      <w:proofErr w:type="spellStart"/>
      <w:r>
        <w:t>vollkommner</w:t>
      </w:r>
      <w:proofErr w:type="spellEnd"/>
      <w:r>
        <w:t xml:space="preserve"> denn andere Leute, solltet daher billig Mitleid mit uns haben, wenn wir auch Unrecht hätten, was doch nicht bewiesen ist.“</w:t>
      </w:r>
    </w:p>
    <w:p w14:paraId="41BCA267" w14:textId="77777777" w:rsidR="00DB7BB7" w:rsidRDefault="00DB7BB7" w:rsidP="00DB7BB7">
      <w:pPr>
        <w:pStyle w:val="StandardWeb"/>
      </w:pPr>
      <w:r>
        <w:t>Jetzt mußte der Henker ihn entfesseln, und Adolph, nachdem er dem Greven ein Büchlein übergeben hatte, es seinen Brüdern einzuhändigen, entkleidete sich selbst. Während dem Auskleiden sprach er zum Greven noch: „Herr Greve, Ihr wollt mich tödten, aber ich möchte doch gern wissen, warum ich sterben muß, nicht meinetwegen, sondern um der Umstehenden willen, daß sie’s doch sagen können, warum man mich verbrannt hat. Wiewohl ich ein Sünder bin, so habe ich diesen Tod doch nicht verdient. Vermeinet Ihr aber, mir zu dräuen und Schrecken zu machen mit diesem Feuer, so irret Ihr Euch; mich ficht das nicht an, denn ich weiß, Ihr könnet mir kein Haar auf dem Kopfe kränken, wenn es Euch nicht von oben zugelassen wird. Habt Ihr mich auch getödtet, so habt Ihr doch nicht, was Ihr wolltet, ich aber habe das ewige Leben. Der Tod erschreckt mich nicht, denn Christus hat Tod, Teufel und Hölle, und alles was darin ist, überwunden. Diesen meinen himmlischen Bruder will ich bitten, meine Seele zu stärken, daß ich von ganzem Herzen gerne denen vergebe, die mir diesen Tod anthun. Von ganzem Herzen gerne will ich ihn auch sterben.“</w:t>
      </w:r>
    </w:p>
    <w:p w14:paraId="7CAF0DF9" w14:textId="77777777" w:rsidR="00DB7BB7" w:rsidRDefault="00DB7BB7" w:rsidP="00DB7BB7">
      <w:pPr>
        <w:pStyle w:val="StandardWeb"/>
      </w:pPr>
      <w:r>
        <w:t xml:space="preserve">Zu diesem Allen schwieg der Greve stille. Adolph aber, sobald er sich ausgezogen hatte, ging willig und von selbst in die Hütte, und schlug vor derselben noch einmal die Augen auf gen Himmel und sprach: „O Herr, hiernach hat mich lange verlanget! Denn so muß es geschehen, auf daß wir durch’s Kreuz bewähret werden.“ – Als er in die Hütte kam und sahe, daß sein Bruder den Geist aufgegeben hatte, sprach er zu ihm: „Bruder, hast du deinen Geist aufgegeben? So </w:t>
      </w:r>
      <w:proofErr w:type="spellStart"/>
      <w:r>
        <w:t>sey</w:t>
      </w:r>
      <w:proofErr w:type="spellEnd"/>
      <w:r>
        <w:t xml:space="preserve"> dir der Herr gnädig und barmherzig, ich komme dir gleich nach.“ – Auch stellte er sich ganz von selbst an den Pfosten; der Henker schlug ihn an und hänge ihm einen Sack mit Pulver um den Hals. Jetzt sprach zu ihm noch Herr </w:t>
      </w:r>
      <w:r>
        <w:rPr>
          <w:rStyle w:val="Fett"/>
          <w:rFonts w:eastAsiaTheme="majorEastAsia"/>
        </w:rPr>
        <w:t>Ortwin</w:t>
      </w:r>
      <w:r>
        <w:t>: „Adolph, bedenkt doch Eurer Seelen Wohlfahrt!“ Der Greve aber befahl dem Henker, das Feuer anzuzünden, denn es helfe bei ihm doch nichts mehr. Endlich fragte ihn der Begharde noch: „Willst du als ein Christ sterben?“</w:t>
      </w:r>
    </w:p>
    <w:p w14:paraId="62B81160" w14:textId="77777777" w:rsidR="00DB7BB7" w:rsidRDefault="00DB7BB7" w:rsidP="00DB7BB7">
      <w:pPr>
        <w:pStyle w:val="StandardWeb"/>
      </w:pPr>
      <w:r>
        <w:rPr>
          <w:rStyle w:val="Fett"/>
          <w:rFonts w:eastAsiaTheme="majorEastAsia"/>
        </w:rPr>
        <w:t>Adolph.</w:t>
      </w:r>
      <w:r>
        <w:t xml:space="preserve"> So habe ich ja immer gesagt; drum sprecht mir den Glauben vor, so lange Ihr könnt.</w:t>
      </w:r>
    </w:p>
    <w:p w14:paraId="4A7F7CE5" w14:textId="77777777" w:rsidR="00DB7BB7" w:rsidRDefault="00DB7BB7" w:rsidP="00DB7BB7">
      <w:pPr>
        <w:pStyle w:val="StandardWeb"/>
      </w:pPr>
      <w:r>
        <w:rPr>
          <w:rStyle w:val="Fett"/>
          <w:rFonts w:eastAsiaTheme="majorEastAsia"/>
        </w:rPr>
        <w:t>Begharde.</w:t>
      </w:r>
      <w:r>
        <w:t xml:space="preserve"> Gerne will ich ihn Euch vorsprechen, und so, wie ich ihn von meiner Mutter gelernt habe.</w:t>
      </w:r>
    </w:p>
    <w:p w14:paraId="17E7420C" w14:textId="77777777" w:rsidR="00DB7BB7" w:rsidRDefault="00DB7BB7" w:rsidP="00DB7BB7">
      <w:pPr>
        <w:pStyle w:val="StandardWeb"/>
      </w:pPr>
      <w:r>
        <w:t>Er that es. Adolph sprach ihm alle Worte des Glaubens nach, und setzte am Schlusse hinzu: „Das glaube ich, dabei will ich bleiben, darauf will ich leben und sterben!“</w:t>
      </w:r>
    </w:p>
    <w:p w14:paraId="1DDD8C92" w14:textId="77777777" w:rsidR="00DB7BB7" w:rsidRDefault="00DB7BB7" w:rsidP="00DB7BB7">
      <w:pPr>
        <w:pStyle w:val="StandardWeb"/>
      </w:pPr>
      <w:r>
        <w:t>Inzwischen steckte der Henker das Feuer an, und da es schon hoch empor loderte, schrie Adolph mit lauter Stimme: „Herr, in deine Hände befehle ich meinen Geist!“ Nun entzündete sich das Feuer, und erstickte ihn bald.</w:t>
      </w:r>
    </w:p>
    <w:p w14:paraId="57667815" w14:textId="77777777" w:rsidR="00DB7BB7" w:rsidRDefault="00DB7BB7" w:rsidP="00DB7BB7">
      <w:pPr>
        <w:pStyle w:val="StandardWeb"/>
      </w:pPr>
      <w:r>
        <w:t xml:space="preserve">„Es ergingen aber,“ – so schließt unsere Quelle, – „mancherlei Urtheile über ihn, je nachdem es einem jeden ums Herz war und wie er’s </w:t>
      </w:r>
      <w:proofErr w:type="spellStart"/>
      <w:r>
        <w:t>verstund</w:t>
      </w:r>
      <w:proofErr w:type="spellEnd"/>
      <w:r>
        <w:t>.“ –</w:t>
      </w:r>
    </w:p>
    <w:p w14:paraId="11199C91" w14:textId="77777777" w:rsidR="00DB7BB7" w:rsidRDefault="00DB7BB7" w:rsidP="00DB7BB7">
      <w:pPr>
        <w:pStyle w:val="berschrift2"/>
      </w:pPr>
      <w:r>
        <w:t>Anhang.</w:t>
      </w:r>
    </w:p>
    <w:p w14:paraId="1E981F79" w14:textId="77777777" w:rsidR="00DB7BB7" w:rsidRDefault="00DB7BB7" w:rsidP="00DB7BB7">
      <w:pPr>
        <w:pStyle w:val="berschrift3"/>
      </w:pPr>
      <w:proofErr w:type="spellStart"/>
      <w:r>
        <w:t>Ueber</w:t>
      </w:r>
      <w:proofErr w:type="spellEnd"/>
      <w:r>
        <w:t xml:space="preserve"> gleichzeitig Verfolgte in </w:t>
      </w:r>
      <w:proofErr w:type="spellStart"/>
      <w:r>
        <w:t>Cöln</w:t>
      </w:r>
      <w:proofErr w:type="spellEnd"/>
      <w:r>
        <w:t>.</w:t>
      </w:r>
    </w:p>
    <w:p w14:paraId="4CFC32A8" w14:textId="77777777" w:rsidR="00DB7BB7" w:rsidRDefault="00DB7BB7" w:rsidP="00DB7BB7">
      <w:pPr>
        <w:pStyle w:val="StandardWeb"/>
      </w:pPr>
      <w:r>
        <w:t xml:space="preserve">Unter die zahlreichen Schlachtopfer der fanatischen Wuth, die in dieser Zeit fielen, gehörte der vortreffliche </w:t>
      </w:r>
      <w:r>
        <w:rPr>
          <w:rStyle w:val="Fett"/>
          <w:rFonts w:eastAsiaTheme="majorEastAsia"/>
        </w:rPr>
        <w:t>Heinrich von Zütphen</w:t>
      </w:r>
      <w:r>
        <w:t xml:space="preserve">, dem unser Clarenbach im Predigtamte zu </w:t>
      </w:r>
      <w:r>
        <w:rPr>
          <w:rStyle w:val="Fett"/>
          <w:rFonts w:eastAsiaTheme="majorEastAsia"/>
        </w:rPr>
        <w:t>Meldorf</w:t>
      </w:r>
      <w:r>
        <w:t xml:space="preserve"> nachzufolgen berufen war. (</w:t>
      </w:r>
      <w:r>
        <w:rPr>
          <w:rStyle w:val="Fett"/>
          <w:rFonts w:eastAsiaTheme="majorEastAsia"/>
        </w:rPr>
        <w:t>Milde.</w:t>
      </w:r>
      <w:r>
        <w:t xml:space="preserve"> S. 21.) Empörend und grausend war das Ende, das dieser Edle, – das vierte der Opfer, die das Augustiner-Kloster in </w:t>
      </w:r>
      <w:r>
        <w:rPr>
          <w:rStyle w:val="Fett"/>
          <w:rFonts w:eastAsiaTheme="majorEastAsia"/>
        </w:rPr>
        <w:t>Antwerpen</w:t>
      </w:r>
      <w:r>
        <w:t xml:space="preserve"> dem Stuhle zu Rom brachte, – unter den Händen der </w:t>
      </w:r>
      <w:proofErr w:type="spellStart"/>
      <w:r>
        <w:t>wüthenden</w:t>
      </w:r>
      <w:proofErr w:type="spellEnd"/>
      <w:r>
        <w:t xml:space="preserve"> Fanatiker nahm. (Eine kurze Darstellung seiner Leiden </w:t>
      </w:r>
      <w:proofErr w:type="spellStart"/>
      <w:r>
        <w:t>giebt</w:t>
      </w:r>
      <w:proofErr w:type="spellEnd"/>
      <w:r>
        <w:t xml:space="preserve"> die vortreffliche </w:t>
      </w:r>
      <w:r>
        <w:rPr>
          <w:rStyle w:val="Fett"/>
          <w:rFonts w:eastAsiaTheme="majorEastAsia"/>
        </w:rPr>
        <w:t>Geschichte der christlichen Kirche</w:t>
      </w:r>
      <w:r>
        <w:t xml:space="preserve"> von </w:t>
      </w:r>
      <w:r>
        <w:rPr>
          <w:rStyle w:val="Fett"/>
          <w:rFonts w:eastAsiaTheme="majorEastAsia"/>
        </w:rPr>
        <w:t>Joseph Milner</w:t>
      </w:r>
      <w:r>
        <w:t xml:space="preserve"> 5 B. S. 273 – 76 der </w:t>
      </w:r>
      <w:proofErr w:type="spellStart"/>
      <w:r>
        <w:rPr>
          <w:rStyle w:val="Fett"/>
          <w:rFonts w:eastAsiaTheme="majorEastAsia"/>
        </w:rPr>
        <w:t>Mortimerschen</w:t>
      </w:r>
      <w:proofErr w:type="spellEnd"/>
      <w:r>
        <w:t xml:space="preserve"> </w:t>
      </w:r>
      <w:proofErr w:type="spellStart"/>
      <w:r>
        <w:t>Uebers.</w:t>
      </w:r>
      <w:proofErr w:type="spellEnd"/>
      <w:r>
        <w:t xml:space="preserve"> Luther selbst gab eine Nachricht über </w:t>
      </w:r>
      <w:r>
        <w:rPr>
          <w:rStyle w:val="Fett"/>
          <w:rFonts w:eastAsiaTheme="majorEastAsia"/>
        </w:rPr>
        <w:t>Heinrichs</w:t>
      </w:r>
      <w:r>
        <w:t xml:space="preserve"> </w:t>
      </w:r>
      <w:proofErr w:type="spellStart"/>
      <w:r>
        <w:t>Martyrer</w:t>
      </w:r>
      <w:proofErr w:type="spellEnd"/>
      <w:r>
        <w:t xml:space="preserve">-Tod heraus, damit man, wie er in der Zuschrift an die Bremer sagt, die göttliche Gnade erkenne, ehre und lobe, die jetzt so reichlich gegeben werde. </w:t>
      </w:r>
      <w:r>
        <w:rPr>
          <w:rStyle w:val="Fett"/>
          <w:rFonts w:eastAsiaTheme="majorEastAsia"/>
        </w:rPr>
        <w:t>Ebendaselbst</w:t>
      </w:r>
      <w:r>
        <w:t xml:space="preserve"> S. 320.) Aber auch in </w:t>
      </w:r>
      <w:proofErr w:type="spellStart"/>
      <w:r>
        <w:rPr>
          <w:rStyle w:val="Fett"/>
          <w:rFonts w:eastAsiaTheme="majorEastAsia"/>
        </w:rPr>
        <w:t>Cöln</w:t>
      </w:r>
      <w:proofErr w:type="spellEnd"/>
      <w:r>
        <w:t xml:space="preserve"> selbst mußten außer </w:t>
      </w:r>
      <w:r>
        <w:rPr>
          <w:rStyle w:val="Fett"/>
          <w:rFonts w:eastAsiaTheme="majorEastAsia"/>
        </w:rPr>
        <w:t>Adolph</w:t>
      </w:r>
      <w:r>
        <w:t xml:space="preserve"> und </w:t>
      </w:r>
      <w:r>
        <w:rPr>
          <w:rStyle w:val="Fett"/>
          <w:rFonts w:eastAsiaTheme="majorEastAsia"/>
        </w:rPr>
        <w:t>Peter</w:t>
      </w:r>
      <w:r>
        <w:t xml:space="preserve"> noch andere Bekenner der Wahrheit um diese Zeit ihr Leben auf dem Hochgerichte lassen. Mehrere derselben, und neben ihnen unseres </w:t>
      </w:r>
      <w:r>
        <w:rPr>
          <w:rStyle w:val="Fett"/>
          <w:rFonts w:eastAsiaTheme="majorEastAsia"/>
        </w:rPr>
        <w:t>Clarenbachs</w:t>
      </w:r>
      <w:r>
        <w:t xml:space="preserve"> und </w:t>
      </w:r>
      <w:proofErr w:type="spellStart"/>
      <w:r>
        <w:rPr>
          <w:rStyle w:val="Fett"/>
          <w:rFonts w:eastAsiaTheme="majorEastAsia"/>
        </w:rPr>
        <w:t>Fleistedens</w:t>
      </w:r>
      <w:proofErr w:type="spellEnd"/>
      <w:r>
        <w:t xml:space="preserve">, gedenkt der gleichzeitige </w:t>
      </w:r>
      <w:r>
        <w:rPr>
          <w:rStyle w:val="Fett"/>
          <w:rFonts w:eastAsiaTheme="majorEastAsia"/>
        </w:rPr>
        <w:t>Gerhard Westerburg</w:t>
      </w:r>
      <w:r>
        <w:t xml:space="preserve">, Doctor der geistlichen Rechte; aber gewiß würde er den </w:t>
      </w:r>
      <w:proofErr w:type="spellStart"/>
      <w:r>
        <w:t>Cölnern</w:t>
      </w:r>
      <w:proofErr w:type="spellEnd"/>
      <w:r>
        <w:t xml:space="preserve"> diese ihre Blutschulden nicht haben vorwerfen können, sondern wäre selbst unter die Zahl der Geopferten gekommen, wenn er sich nicht bei Zeiten aus </w:t>
      </w:r>
      <w:proofErr w:type="spellStart"/>
      <w:r>
        <w:t>Cöln</w:t>
      </w:r>
      <w:proofErr w:type="spellEnd"/>
      <w:r>
        <w:t xml:space="preserve"> entfernt und in </w:t>
      </w:r>
      <w:proofErr w:type="spellStart"/>
      <w:r>
        <w:rPr>
          <w:rStyle w:val="Fett"/>
          <w:rFonts w:eastAsiaTheme="majorEastAsia"/>
        </w:rPr>
        <w:t>Eßlingen</w:t>
      </w:r>
      <w:proofErr w:type="spellEnd"/>
      <w:r>
        <w:t xml:space="preserve"> an den Kayser </w:t>
      </w:r>
      <w:proofErr w:type="spellStart"/>
      <w:r>
        <w:t>appellirt</w:t>
      </w:r>
      <w:proofErr w:type="spellEnd"/>
      <w:r>
        <w:t xml:space="preserve"> hätte. Denn ganz ähnlich, wie gegen </w:t>
      </w:r>
      <w:r>
        <w:rPr>
          <w:rStyle w:val="Fett"/>
          <w:rFonts w:eastAsiaTheme="majorEastAsia"/>
        </w:rPr>
        <w:t>Clarenbach</w:t>
      </w:r>
      <w:r>
        <w:t xml:space="preserve">, verfuhr man gegen ihn; beide hatten auch einen und denselben Ketzermeister </w:t>
      </w:r>
      <w:r>
        <w:rPr>
          <w:rStyle w:val="Fett"/>
          <w:rFonts w:eastAsiaTheme="majorEastAsia"/>
        </w:rPr>
        <w:t xml:space="preserve">Arnold von </w:t>
      </w:r>
      <w:proofErr w:type="spellStart"/>
      <w:r>
        <w:rPr>
          <w:rStyle w:val="Fett"/>
          <w:rFonts w:eastAsiaTheme="majorEastAsia"/>
        </w:rPr>
        <w:t>Tongern</w:t>
      </w:r>
      <w:proofErr w:type="spellEnd"/>
      <w:r>
        <w:t xml:space="preserve"> zum Inquisitor, und </w:t>
      </w:r>
      <w:r>
        <w:rPr>
          <w:rStyle w:val="Fett"/>
          <w:rFonts w:eastAsiaTheme="majorEastAsia"/>
        </w:rPr>
        <w:t>Westerburg</w:t>
      </w:r>
      <w:r>
        <w:t xml:space="preserve"> neben diesem noch den in der Reformations-Geschichte so berüchtigten </w:t>
      </w:r>
      <w:proofErr w:type="spellStart"/>
      <w:r>
        <w:rPr>
          <w:rStyle w:val="Fett"/>
          <w:rFonts w:eastAsiaTheme="majorEastAsia"/>
        </w:rPr>
        <w:t>Hochstraten</w:t>
      </w:r>
      <w:proofErr w:type="spellEnd"/>
      <w:r>
        <w:t xml:space="preserve">. Es wird daher dem Leser vielleicht nicht unerwünscht </w:t>
      </w:r>
      <w:proofErr w:type="spellStart"/>
      <w:r>
        <w:t>seyn</w:t>
      </w:r>
      <w:proofErr w:type="spellEnd"/>
      <w:r>
        <w:t xml:space="preserve">, wenn ich der Geschichte Clarenbachs die der Verfolgungen dieses </w:t>
      </w:r>
      <w:r>
        <w:rPr>
          <w:rStyle w:val="Fett"/>
          <w:rFonts w:eastAsiaTheme="majorEastAsia"/>
        </w:rPr>
        <w:t>Westerburgs</w:t>
      </w:r>
      <w:r>
        <w:t xml:space="preserve"> als Parallele gegenüber stelle. Ich erzähle sie in einem kurzen Auszuge aus seiner eigenen Schrift, die er 1533 herausgab. (Sie hat den Titel: </w:t>
      </w:r>
      <w:r>
        <w:rPr>
          <w:rStyle w:val="Fett"/>
          <w:rFonts w:eastAsiaTheme="majorEastAsia"/>
        </w:rPr>
        <w:t xml:space="preserve">Wie die </w:t>
      </w:r>
      <w:proofErr w:type="spellStart"/>
      <w:r>
        <w:rPr>
          <w:rStyle w:val="Fett"/>
          <w:rFonts w:eastAsiaTheme="majorEastAsia"/>
        </w:rPr>
        <w:t>Hochgelerten</w:t>
      </w:r>
      <w:proofErr w:type="spellEnd"/>
      <w:r>
        <w:rPr>
          <w:rStyle w:val="Fett"/>
          <w:rFonts w:eastAsiaTheme="majorEastAsia"/>
        </w:rPr>
        <w:t xml:space="preserve"> von Cölln </w:t>
      </w:r>
      <w:proofErr w:type="spellStart"/>
      <w:r>
        <w:rPr>
          <w:rStyle w:val="Fett"/>
          <w:rFonts w:eastAsiaTheme="majorEastAsia"/>
        </w:rPr>
        <w:t>Doctores</w:t>
      </w:r>
      <w:proofErr w:type="spellEnd"/>
      <w:r>
        <w:rPr>
          <w:rStyle w:val="Fett"/>
          <w:rFonts w:eastAsiaTheme="majorEastAsia"/>
        </w:rPr>
        <w:t xml:space="preserve"> in der Gottheit und Ketzermeister den Doctor Gerhard Westerburg des </w:t>
      </w:r>
      <w:proofErr w:type="spellStart"/>
      <w:r>
        <w:rPr>
          <w:rStyle w:val="Fett"/>
          <w:rFonts w:eastAsiaTheme="majorEastAsia"/>
        </w:rPr>
        <w:t>Fegfewrs</w:t>
      </w:r>
      <w:proofErr w:type="spellEnd"/>
      <w:r>
        <w:rPr>
          <w:rStyle w:val="Fett"/>
          <w:rFonts w:eastAsiaTheme="majorEastAsia"/>
        </w:rPr>
        <w:t xml:space="preserve"> halben, als einen </w:t>
      </w:r>
      <w:proofErr w:type="spellStart"/>
      <w:r>
        <w:rPr>
          <w:rStyle w:val="Fett"/>
          <w:rFonts w:eastAsiaTheme="majorEastAsia"/>
        </w:rPr>
        <w:t>unglaubigen</w:t>
      </w:r>
      <w:proofErr w:type="spellEnd"/>
      <w:r>
        <w:rPr>
          <w:rStyle w:val="Fett"/>
          <w:rFonts w:eastAsiaTheme="majorEastAsia"/>
        </w:rPr>
        <w:t xml:space="preserve"> verurtheilt und </w:t>
      </w:r>
      <w:proofErr w:type="spellStart"/>
      <w:r>
        <w:rPr>
          <w:rStyle w:val="Fett"/>
          <w:rFonts w:eastAsiaTheme="majorEastAsia"/>
        </w:rPr>
        <w:t>verdampt</w:t>
      </w:r>
      <w:proofErr w:type="spellEnd"/>
      <w:r>
        <w:rPr>
          <w:rStyle w:val="Fett"/>
          <w:rFonts w:eastAsiaTheme="majorEastAsia"/>
        </w:rPr>
        <w:t xml:space="preserve"> haben etc. Marburg</w:t>
      </w:r>
      <w:r>
        <w:t xml:space="preserve"> bei Franz </w:t>
      </w:r>
      <w:proofErr w:type="spellStart"/>
      <w:r>
        <w:t>Rhodieß</w:t>
      </w:r>
      <w:proofErr w:type="spellEnd"/>
      <w:r>
        <w:t>.</w:t>
      </w:r>
    </w:p>
    <w:p w14:paraId="02303EBC" w14:textId="77777777" w:rsidR="00DB7BB7" w:rsidRDefault="00DB7BB7" w:rsidP="00DB7BB7">
      <w:pPr>
        <w:pStyle w:val="StandardWeb"/>
      </w:pPr>
      <w:r>
        <w:t xml:space="preserve">Eine frühere, schon 1523 (Bei </w:t>
      </w:r>
      <w:proofErr w:type="spellStart"/>
      <w:r>
        <w:rPr>
          <w:rStyle w:val="Fett"/>
          <w:rFonts w:eastAsiaTheme="majorEastAsia"/>
        </w:rPr>
        <w:t>Seckendorf</w:t>
      </w:r>
      <w:proofErr w:type="spellEnd"/>
      <w:r>
        <w:t xml:space="preserve"> de </w:t>
      </w:r>
      <w:proofErr w:type="spellStart"/>
      <w:r>
        <w:t>Lutheranismo</w:t>
      </w:r>
      <w:proofErr w:type="spellEnd"/>
      <w:r>
        <w:t xml:space="preserve"> (im 83. </w:t>
      </w:r>
      <w:proofErr w:type="spellStart"/>
      <w:r>
        <w:t>Suppl</w:t>
      </w:r>
      <w:proofErr w:type="spellEnd"/>
      <w:r>
        <w:t xml:space="preserve">.) steht unrichtig: 1526. Denn </w:t>
      </w:r>
      <w:r>
        <w:rPr>
          <w:rStyle w:val="Fett"/>
          <w:rFonts w:eastAsiaTheme="majorEastAsia"/>
        </w:rPr>
        <w:t>Westerburg</w:t>
      </w:r>
      <w:r>
        <w:t xml:space="preserve"> sagt in der Schrift von 1533 selbst zweimal, er habe den Aufsatz über das Fegefeuer vor </w:t>
      </w:r>
      <w:r>
        <w:rPr>
          <w:rStyle w:val="Fett"/>
          <w:rFonts w:eastAsiaTheme="majorEastAsia"/>
        </w:rPr>
        <w:t>zehn</w:t>
      </w:r>
      <w:r>
        <w:t xml:space="preserve"> Jahren in Druck gegeben. Auch kommen unten in den doch erst durch diesen Aufsatz </w:t>
      </w:r>
      <w:proofErr w:type="spellStart"/>
      <w:r>
        <w:t>veranlaßten</w:t>
      </w:r>
      <w:proofErr w:type="spellEnd"/>
      <w:r>
        <w:t xml:space="preserve"> Händeln die Jahreszahlen 1525, 1526 etc. vor.) herausgekommene Schrift über das </w:t>
      </w:r>
      <w:r>
        <w:rPr>
          <w:rStyle w:val="Fett"/>
          <w:rFonts w:eastAsiaTheme="majorEastAsia"/>
        </w:rPr>
        <w:t>Fegefeuer</w:t>
      </w:r>
      <w:r>
        <w:t xml:space="preserve"> war die Ursache, daß ihn die Päpstlichen in </w:t>
      </w:r>
      <w:proofErr w:type="spellStart"/>
      <w:r>
        <w:t>Cöln</w:t>
      </w:r>
      <w:proofErr w:type="spellEnd"/>
      <w:r>
        <w:t xml:space="preserve"> anfielen. Sie hatte reißenden Abgang gefunden, und war und wurde auch in </w:t>
      </w:r>
      <w:proofErr w:type="spellStart"/>
      <w:r>
        <w:t>Cöln</w:t>
      </w:r>
      <w:proofErr w:type="spellEnd"/>
      <w:r>
        <w:t xml:space="preserve"> gelesen. Während sie aber hier Aufsehen erregte, war </w:t>
      </w:r>
      <w:r>
        <w:rPr>
          <w:rStyle w:val="Fett"/>
          <w:rFonts w:eastAsiaTheme="majorEastAsia"/>
        </w:rPr>
        <w:t>Westerburg</w:t>
      </w:r>
      <w:r>
        <w:t xml:space="preserve"> gerade nicht anwesend in seiner Vaterstadt </w:t>
      </w:r>
      <w:proofErr w:type="spellStart"/>
      <w:r>
        <w:t>Cöln</w:t>
      </w:r>
      <w:proofErr w:type="spellEnd"/>
      <w:r>
        <w:t xml:space="preserve">, sondern in Sachsen, wo er sich eben </w:t>
      </w:r>
      <w:proofErr w:type="spellStart"/>
      <w:r>
        <w:t>verheirathet</w:t>
      </w:r>
      <w:proofErr w:type="spellEnd"/>
      <w:r>
        <w:t xml:space="preserve"> hatte. Das benutzten die Geistlichen, um </w:t>
      </w:r>
      <w:proofErr w:type="spellStart"/>
      <w:r>
        <w:t>auszusprngen</w:t>
      </w:r>
      <w:proofErr w:type="spellEnd"/>
      <w:r>
        <w:t xml:space="preserve">, er </w:t>
      </w:r>
      <w:proofErr w:type="spellStart"/>
      <w:r>
        <w:t>sey</w:t>
      </w:r>
      <w:proofErr w:type="spellEnd"/>
      <w:r>
        <w:t xml:space="preserve"> landflüchtig geworden und habe nicht getrauet zu bleiben, und wegen seines Buchs Rede zu stehen. Aber </w:t>
      </w:r>
      <w:proofErr w:type="spellStart"/>
      <w:r>
        <w:t>solbald</w:t>
      </w:r>
      <w:proofErr w:type="spellEnd"/>
      <w:r>
        <w:t xml:space="preserve"> er dies durch seine Freunde erfuhr, machte er sich ungesäumt auf den Weg in die Heimath, und hielt gleich nach seiner Ankunft bei dem Rathe um die </w:t>
      </w:r>
      <w:proofErr w:type="spellStart"/>
      <w:r>
        <w:t>Erlaubniß</w:t>
      </w:r>
      <w:proofErr w:type="spellEnd"/>
      <w:r>
        <w:t xml:space="preserve"> an, seine Schrift gegen jedermann, der dagegen auftreten wolle, in freier öffentlicher Disputation vertheidigen und beweisen zu dürfen, daß sie der heil. Schrift gemäß lehre. Aber der Rath wollte sich in Glaubenssachen nicht mischen, und untersagte ihm nicht nur alles mündliche, sondern auch das schriftliche </w:t>
      </w:r>
      <w:proofErr w:type="spellStart"/>
      <w:r>
        <w:t>Disputiren</w:t>
      </w:r>
      <w:proofErr w:type="spellEnd"/>
      <w:r>
        <w:t xml:space="preserve">. </w:t>
      </w:r>
      <w:r>
        <w:rPr>
          <w:rStyle w:val="Fett"/>
          <w:rFonts w:eastAsiaTheme="majorEastAsia"/>
        </w:rPr>
        <w:t>Westerburg</w:t>
      </w:r>
      <w:r>
        <w:t xml:space="preserve"> gehorchte auch, und kehrte nach Sachsen zurück. Allein bald hernach nöthigten ihn seine häuslichen Umstände, wieder nach seiner Vaterstadt zu kommen, da er hier sein väterliches Erbe und Haus anzutreten hatte; er kam daher mit Weib und Kindern an. Sobald die Geistlichen dies in Erfahrung gebracht hatten, berannten sie den Rath mit der Vorstellung: ein ketzerischer Doctor, der lutherische Lehre in Druck gegeben habe, </w:t>
      </w:r>
      <w:proofErr w:type="spellStart"/>
      <w:r>
        <w:t>sey</w:t>
      </w:r>
      <w:proofErr w:type="spellEnd"/>
      <w:r>
        <w:t xml:space="preserve"> in </w:t>
      </w:r>
      <w:proofErr w:type="spellStart"/>
      <w:r>
        <w:t>Cöln</w:t>
      </w:r>
      <w:proofErr w:type="spellEnd"/>
      <w:r>
        <w:t xml:space="preserve"> angekommen </w:t>
      </w:r>
      <w:r>
        <w:rPr>
          <w:rStyle w:val="Fett"/>
          <w:rFonts w:eastAsiaTheme="majorEastAsia"/>
        </w:rPr>
        <w:t>oder werde noch ankommen</w:t>
      </w:r>
      <w:r>
        <w:t xml:space="preserve">; diesem wolle also der Rath den Aufenthalt in der Stadt untersagen. Klüglich hüteten sie sich, diesen Doctor mit Namen zu nennen, weil einige von Westerburgs Verwandten mit im Rathe saßen, und da diese wegen des Zusatzes: </w:t>
      </w:r>
      <w:r>
        <w:rPr>
          <w:rStyle w:val="Fett"/>
          <w:rFonts w:eastAsiaTheme="majorEastAsia"/>
        </w:rPr>
        <w:t>oder noch kommen wird</w:t>
      </w:r>
      <w:r>
        <w:t xml:space="preserve">, an nichts weniger als daß ihr Verwandter, der ja doch schon gekommen war, gemeint </w:t>
      </w:r>
      <w:proofErr w:type="spellStart"/>
      <w:r>
        <w:t>seyn</w:t>
      </w:r>
      <w:proofErr w:type="spellEnd"/>
      <w:r>
        <w:t xml:space="preserve"> möchte, so wurde einstimmig im Rathe beschlossen, daß dem ungenannten Doctor der Aufenthalt verwehrt werden sollte. Erst da der Rath aus einander gegangen war, entdeckte man den pfäffischen Betrug, und vergebens war jetzt </w:t>
      </w:r>
      <w:r>
        <w:rPr>
          <w:rStyle w:val="Fett"/>
          <w:rFonts w:eastAsiaTheme="majorEastAsia"/>
        </w:rPr>
        <w:t>Westerburgs</w:t>
      </w:r>
      <w:r>
        <w:t xml:space="preserve"> Protestation, weil die meisten </w:t>
      </w:r>
      <w:proofErr w:type="spellStart"/>
      <w:r>
        <w:t>Rathsherrn</w:t>
      </w:r>
      <w:proofErr w:type="spellEnd"/>
      <w:r>
        <w:t xml:space="preserve"> von den Geistlichen umgarnet wurden. Doch da er gleich darauf erfuhr, daß man mit seiner Verhaftung umgehe, schrieb er abermals an den Senat und bat, daß man doch seine Freiheit und Person nicht gegen kayserliche und seine eigenen Bürgerrechte antasten wolle, ehe erwiesen wäre, daß er wirklich ketzerisch gelehrt hätte. Dies erst gegen ihn zu erweisen, komme seinen Anklägern, den Geistlichen, zu; aber sie scheuen einen solchen Beweis, weil sie ihn nicht führen können, und gehen darum seit </w:t>
      </w:r>
      <w:proofErr w:type="spellStart"/>
      <w:r>
        <w:t>drittehalb</w:t>
      </w:r>
      <w:proofErr w:type="spellEnd"/>
      <w:r>
        <w:t xml:space="preserve"> Jahren darauf aus, ihn mit </w:t>
      </w:r>
      <w:proofErr w:type="spellStart"/>
      <w:r>
        <w:t>Gewlat</w:t>
      </w:r>
      <w:proofErr w:type="spellEnd"/>
      <w:r>
        <w:t xml:space="preserve">, mit Fangen und Hangen, mit Stöcken und Blöcken zu überführen. Auf diese Protestation versicherte ihn der Rath zwar für jetzt des </w:t>
      </w:r>
      <w:proofErr w:type="spellStart"/>
      <w:r>
        <w:t>ungekränkten</w:t>
      </w:r>
      <w:proofErr w:type="spellEnd"/>
      <w:r>
        <w:t xml:space="preserve"> Genusses seiner Rechte und Freiheit; aber es dauerte nicht lange, so ließ sich der Senat durch die Geistlichen von neuem zu dem Befehle bewegen, daß </w:t>
      </w:r>
      <w:r>
        <w:rPr>
          <w:rStyle w:val="Fett"/>
          <w:rFonts w:eastAsiaTheme="majorEastAsia"/>
        </w:rPr>
        <w:t>Westerburg</w:t>
      </w:r>
      <w:r>
        <w:t xml:space="preserve">, wo er sich nur öffentlich zeigen würde, eingezogen werden sollte. </w:t>
      </w:r>
      <w:r>
        <w:rPr>
          <w:rStyle w:val="Fett"/>
          <w:rFonts w:eastAsiaTheme="majorEastAsia"/>
        </w:rPr>
        <w:t>Westerburg</w:t>
      </w:r>
      <w:r>
        <w:t xml:space="preserve"> hielt sich daher zu Hause, und kam dem Befehle genau nach. Aber das war den Gegnern nicht genug; sie wollten ihm noch näher beikommen und versuchten jetzt, ob sie ihn nicht aus dem Hause locken und zugleich zur </w:t>
      </w:r>
      <w:proofErr w:type="spellStart"/>
      <w:r>
        <w:t>Uebertretung</w:t>
      </w:r>
      <w:proofErr w:type="spellEnd"/>
      <w:r>
        <w:t xml:space="preserve"> des </w:t>
      </w:r>
      <w:proofErr w:type="spellStart"/>
      <w:r>
        <w:t>frühern</w:t>
      </w:r>
      <w:proofErr w:type="spellEnd"/>
      <w:r>
        <w:t xml:space="preserve"> Raths-Befehls, nach welchem er sich des öffentlichen </w:t>
      </w:r>
      <w:proofErr w:type="spellStart"/>
      <w:r>
        <w:t>Disputirens</w:t>
      </w:r>
      <w:proofErr w:type="spellEnd"/>
      <w:r>
        <w:t xml:space="preserve"> enthalten sollte, verleiten könnten. Zu dem Ende veranstalteten sie eine </w:t>
      </w:r>
      <w:proofErr w:type="spellStart"/>
      <w:r>
        <w:t>Dispuation</w:t>
      </w:r>
      <w:proofErr w:type="spellEnd"/>
      <w:r>
        <w:t xml:space="preserve"> über das Fegefeuer, schickten die Resultate davon durch zwei Pedellen an </w:t>
      </w:r>
      <w:r>
        <w:rPr>
          <w:rStyle w:val="Fett"/>
          <w:rFonts w:eastAsiaTheme="majorEastAsia"/>
        </w:rPr>
        <w:t>Westerburg</w:t>
      </w:r>
      <w:r>
        <w:t xml:space="preserve"> und luden ihn zur zweiten Disputation ein. Aber er durchschaute wohl, was sie im Schilde führten, und ging nicht in ihre Falle. Allein auch so noch war es ihnen recht; denn nun sagten sie den Studenten, </w:t>
      </w:r>
      <w:r>
        <w:rPr>
          <w:rStyle w:val="Fett"/>
          <w:rFonts w:eastAsiaTheme="majorEastAsia"/>
        </w:rPr>
        <w:t>Westerburg</w:t>
      </w:r>
      <w:r>
        <w:t xml:space="preserve"> </w:t>
      </w:r>
      <w:proofErr w:type="spellStart"/>
      <w:r>
        <w:t>sey</w:t>
      </w:r>
      <w:proofErr w:type="spellEnd"/>
      <w:r>
        <w:t xml:space="preserve"> herausgefordert worden, aber habe sich nicht stellen wollen. Der Doctor seiner </w:t>
      </w:r>
      <w:proofErr w:type="spellStart"/>
      <w:r>
        <w:t>Seits</w:t>
      </w:r>
      <w:proofErr w:type="spellEnd"/>
      <w:r>
        <w:t xml:space="preserve"> meldete dem Senat diesen Vorfall und sein Benehmen dabei.</w:t>
      </w:r>
    </w:p>
    <w:p w14:paraId="0FE374C3" w14:textId="77777777" w:rsidR="00DB7BB7" w:rsidRDefault="00DB7BB7" w:rsidP="00DB7BB7">
      <w:pPr>
        <w:pStyle w:val="StandardWeb"/>
      </w:pPr>
      <w:r>
        <w:t xml:space="preserve">Nun aber trat in dieser Zeit der Graf </w:t>
      </w:r>
      <w:r>
        <w:rPr>
          <w:rStyle w:val="Fett"/>
          <w:rFonts w:eastAsiaTheme="majorEastAsia"/>
        </w:rPr>
        <w:t>Wilhelm von Isenburg</w:t>
      </w:r>
      <w:r>
        <w:t xml:space="preserve"> mit seinen Schriften über die Anrufung der Heiligen auf, und dieser Umstand war zu </w:t>
      </w:r>
      <w:r>
        <w:rPr>
          <w:rStyle w:val="Fett"/>
          <w:rFonts w:eastAsiaTheme="majorEastAsia"/>
        </w:rPr>
        <w:t>Westerburgs</w:t>
      </w:r>
      <w:r>
        <w:t xml:space="preserve"> Vortheile. Denn obgleich der Graf mehr und heftiger schrieb, als der Doctor gethan hatte, so war es den Cölner Geistlichen doch nicht möglich, sich an ihn zu machen, sondern sie mußten es ruhig ansehen, daß er mitten unter ihnen in </w:t>
      </w:r>
      <w:proofErr w:type="spellStart"/>
      <w:r>
        <w:t>Cöln</w:t>
      </w:r>
      <w:proofErr w:type="spellEnd"/>
      <w:r>
        <w:t xml:space="preserve"> lebte. Da nun aber das war, – da ein Fremder, der die Kirchenlehre stärker angegriffen hatte als </w:t>
      </w:r>
      <w:r>
        <w:rPr>
          <w:rStyle w:val="Fett"/>
          <w:rFonts w:eastAsiaTheme="majorEastAsia"/>
        </w:rPr>
        <w:t>Westerburg</w:t>
      </w:r>
      <w:r>
        <w:t xml:space="preserve">, ungehindert in </w:t>
      </w:r>
      <w:proofErr w:type="spellStart"/>
      <w:r>
        <w:t>Cölns</w:t>
      </w:r>
      <w:proofErr w:type="spellEnd"/>
      <w:r>
        <w:t xml:space="preserve"> Mauern leben durfte, wie viel mehr war man einem Eingebornen und </w:t>
      </w:r>
      <w:proofErr w:type="spellStart"/>
      <w:r>
        <w:t>Einsässigen</w:t>
      </w:r>
      <w:proofErr w:type="spellEnd"/>
      <w:r>
        <w:t xml:space="preserve"> schuldig, ihn in seiner gänzlichen bürgerlichen Freiheit zu lassen. Dies stellten </w:t>
      </w:r>
      <w:r>
        <w:rPr>
          <w:rStyle w:val="Fett"/>
          <w:rFonts w:eastAsiaTheme="majorEastAsia"/>
        </w:rPr>
        <w:t>Westerburgs</w:t>
      </w:r>
      <w:r>
        <w:t xml:space="preserve"> Verwandte, die </w:t>
      </w:r>
      <w:proofErr w:type="spellStart"/>
      <w:r>
        <w:t>Rathsglieder</w:t>
      </w:r>
      <w:proofErr w:type="spellEnd"/>
      <w:r>
        <w:t xml:space="preserve"> waren, im Senate vor, und so gestattete ihm der Rath von neuem den vollen Genuß seiner bürgerlichen Freiheit, ja zwei Glieder des Raths selbst überbrachten ihm diesen, die Pfaffen so demüthigenden Beschluß. Aber unmöglich konnten sei solche Kränkung verschmerzen! Sie wandten sich an den Erzbischof von </w:t>
      </w:r>
      <w:proofErr w:type="spellStart"/>
      <w:r>
        <w:t>Cöln</w:t>
      </w:r>
      <w:proofErr w:type="spellEnd"/>
      <w:r>
        <w:t xml:space="preserve"> mit einer Vorstellung, so andächtig, fromm und demüthig abgefaßt, als hätte sie ein Engel geschrieben. Wirklich schritt der Erzbischof beim Rathe ein und erinnerte ihn an den obwaltenden Vertrag, nach welchem in </w:t>
      </w:r>
      <w:proofErr w:type="spellStart"/>
      <w:r>
        <w:t>Cöln</w:t>
      </w:r>
      <w:proofErr w:type="spellEnd"/>
      <w:r>
        <w:t xml:space="preserve"> keine Lutherischen geduldet werden sollten. Jetzt mußte also bewiesen werden, daß er ein Lutherischer </w:t>
      </w:r>
      <w:proofErr w:type="spellStart"/>
      <w:r>
        <w:t>sey</w:t>
      </w:r>
      <w:proofErr w:type="spellEnd"/>
      <w:r>
        <w:t xml:space="preserve">, und so wurde eine Untersuchung über </w:t>
      </w:r>
      <w:r>
        <w:rPr>
          <w:rStyle w:val="Fett"/>
          <w:rFonts w:eastAsiaTheme="majorEastAsia"/>
        </w:rPr>
        <w:t>Westerburgs</w:t>
      </w:r>
      <w:r>
        <w:t xml:space="preserve"> Lehre unumgänglich nothwendig. Der Rath mußte also beschließen, und lud den Angeklagten ein, im Prediger-Kloster vor der </w:t>
      </w:r>
      <w:proofErr w:type="spellStart"/>
      <w:r>
        <w:t>Rathsversammlung</w:t>
      </w:r>
      <w:proofErr w:type="spellEnd"/>
      <w:r>
        <w:t xml:space="preserve"> und der Geistlichkeit zu erscheinen. </w:t>
      </w:r>
      <w:r>
        <w:rPr>
          <w:rStyle w:val="Fett"/>
          <w:rFonts w:eastAsiaTheme="majorEastAsia"/>
        </w:rPr>
        <w:t>Westerburg</w:t>
      </w:r>
      <w:r>
        <w:t xml:space="preserve"> fand sich ein, und hoffte, daß es nun wirklich über seine Lehre zur Sprache und zu dem Beweise, daß sie ketzerisch </w:t>
      </w:r>
      <w:proofErr w:type="spellStart"/>
      <w:r>
        <w:t>sey</w:t>
      </w:r>
      <w:proofErr w:type="spellEnd"/>
      <w:r>
        <w:t xml:space="preserve">, kommen würde. Aber er irrte. Statt daß hiervon die Rede war, zog einer der Pastoren einen Zettel mit Fragen aus dem </w:t>
      </w:r>
      <w:proofErr w:type="spellStart"/>
      <w:r>
        <w:t>Aermel</w:t>
      </w:r>
      <w:proofErr w:type="spellEnd"/>
      <w:r>
        <w:t xml:space="preserve">, und fragte den Doctor eben so, wie nachher </w:t>
      </w:r>
      <w:r>
        <w:rPr>
          <w:rStyle w:val="Fett"/>
          <w:rFonts w:eastAsiaTheme="majorEastAsia"/>
        </w:rPr>
        <w:t>Clarenbach</w:t>
      </w:r>
      <w:r>
        <w:t xml:space="preserve"> </w:t>
      </w:r>
      <w:proofErr w:type="spellStart"/>
      <w:r>
        <w:t>examinirt</w:t>
      </w:r>
      <w:proofErr w:type="spellEnd"/>
      <w:r>
        <w:t xml:space="preserve"> wurde, ob er bei Luther gewesen </w:t>
      </w:r>
      <w:proofErr w:type="spellStart"/>
      <w:r>
        <w:t>sey</w:t>
      </w:r>
      <w:proofErr w:type="spellEnd"/>
      <w:r>
        <w:t xml:space="preserve">? Ob ihm seine Lehre behage? Wie er dazu gekommen wäre, über das Fegefeuer zu schreiben? Auf diesen Fragen wollte </w:t>
      </w:r>
      <w:r>
        <w:rPr>
          <w:rStyle w:val="Fett"/>
          <w:rFonts w:eastAsiaTheme="majorEastAsia"/>
        </w:rPr>
        <w:t>Westerburg</w:t>
      </w:r>
      <w:r>
        <w:t xml:space="preserve"> nicht antworten, sondern er drang darauf, daß man von der Sache selbst handeln sollte und ihn darüber nach der Schrift belehren, wenn man könnte. Zur Antwort hierauf bekam er ebendas, was man </w:t>
      </w:r>
      <w:r>
        <w:rPr>
          <w:rStyle w:val="Fett"/>
          <w:rFonts w:eastAsiaTheme="majorEastAsia"/>
        </w:rPr>
        <w:t>Clarenbach</w:t>
      </w:r>
      <w:r>
        <w:t xml:space="preserve"> antwortete: und Andern zu antworten pflegte: man </w:t>
      </w:r>
      <w:proofErr w:type="spellStart"/>
      <w:r>
        <w:t>sey</w:t>
      </w:r>
      <w:proofErr w:type="spellEnd"/>
      <w:r>
        <w:t xml:space="preserve"> nicht gekommen, mit ihm zu </w:t>
      </w:r>
      <w:proofErr w:type="spellStart"/>
      <w:r>
        <w:t>disputiren</w:t>
      </w:r>
      <w:proofErr w:type="spellEnd"/>
      <w:r>
        <w:t xml:space="preserve">, sondern weil er der Ketzerei halben </w:t>
      </w:r>
      <w:proofErr w:type="spellStart"/>
      <w:r>
        <w:t>befämt</w:t>
      </w:r>
      <w:proofErr w:type="spellEnd"/>
      <w:r>
        <w:t xml:space="preserve"> </w:t>
      </w:r>
      <w:proofErr w:type="spellStart"/>
      <w:r>
        <w:t>sey</w:t>
      </w:r>
      <w:proofErr w:type="spellEnd"/>
      <w:r>
        <w:t xml:space="preserve">, so habe er auf obige Artikel zu antworten. Dazu verstand er sich denn jetzt auch, und sagte: Luthern habe er allerdings gesehen, auf seine Schriften halte er viel, denn sie stimmen mit dem Worte Gottes überein etc. Aber das führte ihn nicht zum Ziele. Statt daß es jetzt zur Sache gekommen wäre, wurden, wieder wie bei Clarenbachs Prozesse, seine Kläger auf einmal seine Richter, und legten ihm einen Eid auf, in welchem er beschwören sollte, er wolle jeder Zeit, wann er vorgefordert würde, vor den Ketzermeistern etc. erscheinen, er wolle glauben, was sie sagten, wolle seine Lehre vom Fegefeuer als ketzerisch widerrufen und die gelinde Pönitenz, die man ihm wegen dieser Ketzerei auflegen würde, sich gefallen lassen. Das war viel verlangt! </w:t>
      </w:r>
      <w:r>
        <w:rPr>
          <w:rStyle w:val="Fett"/>
          <w:rFonts w:eastAsiaTheme="majorEastAsia"/>
        </w:rPr>
        <w:t>Westerburg</w:t>
      </w:r>
      <w:r>
        <w:t xml:space="preserve"> dagegen verlangte weiter nichts, als man möchte ihm aus der Schrift beweisen, daß seine Artikel ketzerisch </w:t>
      </w:r>
      <w:proofErr w:type="spellStart"/>
      <w:r>
        <w:t>seyen</w:t>
      </w:r>
      <w:proofErr w:type="spellEnd"/>
      <w:r>
        <w:t xml:space="preserve">. „Allgemein sind sie als solche anerkannt!“ rief </w:t>
      </w:r>
      <w:r>
        <w:rPr>
          <w:rStyle w:val="Fett"/>
          <w:rFonts w:eastAsiaTheme="majorEastAsia"/>
        </w:rPr>
        <w:t xml:space="preserve">Arnold von </w:t>
      </w:r>
      <w:proofErr w:type="spellStart"/>
      <w:r>
        <w:rPr>
          <w:rStyle w:val="Fett"/>
          <w:rFonts w:eastAsiaTheme="majorEastAsia"/>
        </w:rPr>
        <w:t>Tongern</w:t>
      </w:r>
      <w:proofErr w:type="spellEnd"/>
      <w:r>
        <w:t xml:space="preserve"> mit den übrigen Theologen: „Doch zum </w:t>
      </w:r>
      <w:proofErr w:type="spellStart"/>
      <w:r>
        <w:t>Ueberflusse</w:t>
      </w:r>
      <w:proofErr w:type="spellEnd"/>
      <w:r>
        <w:t xml:space="preserve"> wollen wir Euch unterrichten, wenn wir das gleich nicht nöthig haben.“ – Dies schwere Geschäft wurde dann dem Doctor </w:t>
      </w:r>
      <w:r>
        <w:rPr>
          <w:rStyle w:val="Fett"/>
          <w:rFonts w:eastAsiaTheme="majorEastAsia"/>
        </w:rPr>
        <w:t>Jobst</w:t>
      </w:r>
      <w:r>
        <w:t xml:space="preserve"> übertragen, und er entledigte sich desselben auf die leichteste Art. „Dergleichen Irrthümer,“ sagte er, „sind mehr vorgekommen, aber von der Kirche immer verdammt worden.“ </w:t>
      </w:r>
      <w:r>
        <w:rPr>
          <w:rStyle w:val="Fett"/>
          <w:rFonts w:eastAsiaTheme="majorEastAsia"/>
        </w:rPr>
        <w:t>Westerburg</w:t>
      </w:r>
      <w:r>
        <w:t xml:space="preserve"> bestand wieder auf Schriftbeweise; </w:t>
      </w:r>
      <w:r>
        <w:rPr>
          <w:rStyle w:val="Fett"/>
          <w:rFonts w:eastAsiaTheme="majorEastAsia"/>
        </w:rPr>
        <w:t>Jobst</w:t>
      </w:r>
      <w:r>
        <w:t xml:space="preserve"> aber fuhr ungestört fort: „hat nun die heilige römische Kirche eine Meinung, wie Ihr sie habt, als ketzerisch </w:t>
      </w:r>
      <w:proofErr w:type="spellStart"/>
      <w:r>
        <w:t>verowrfen</w:t>
      </w:r>
      <w:proofErr w:type="spellEnd"/>
      <w:r>
        <w:t xml:space="preserve">, so könnt’ Ihr sie auch mit gutem Gewissen verdammen.“ – </w:t>
      </w:r>
      <w:r>
        <w:rPr>
          <w:rStyle w:val="Fett"/>
          <w:rFonts w:eastAsiaTheme="majorEastAsia"/>
        </w:rPr>
        <w:t>Westerburg</w:t>
      </w:r>
      <w:r>
        <w:t xml:space="preserve"> </w:t>
      </w:r>
      <w:proofErr w:type="spellStart"/>
      <w:r>
        <w:t>provocirte</w:t>
      </w:r>
      <w:proofErr w:type="spellEnd"/>
      <w:r>
        <w:t xml:space="preserve"> wieder auf die Schrift, wogegen </w:t>
      </w:r>
      <w:r>
        <w:rPr>
          <w:rStyle w:val="Fett"/>
          <w:rFonts w:eastAsiaTheme="majorEastAsia"/>
        </w:rPr>
        <w:t>Jobst</w:t>
      </w:r>
      <w:r>
        <w:t xml:space="preserve"> sich wieder auf die Kirche berief, und nun mit der Frage: ob er denn zwischen der apostolischen und der römisch-katholischen Kirche einen Unterschied machen wolle, (wovon doch keine Rede gewesen war) seitwärts ablenkte. Weiter kam es in dieser Sache nicht, und statt ihm zu beweisen, bestürmte man ihn wie </w:t>
      </w:r>
      <w:proofErr w:type="spellStart"/>
      <w:r>
        <w:t>Clarenbachen</w:t>
      </w:r>
      <w:proofErr w:type="spellEnd"/>
      <w:r>
        <w:t xml:space="preserve">, von allen Seiten, und immer und immer von neuem, mit dringenden Ermahnungen, daß er doch den Eid schwören möge. Aber da alles nichts verfing, erklärte endlich </w:t>
      </w:r>
      <w:proofErr w:type="spellStart"/>
      <w:r>
        <w:rPr>
          <w:rStyle w:val="Fett"/>
          <w:rFonts w:eastAsiaTheme="majorEastAsia"/>
        </w:rPr>
        <w:t>Hochstraten</w:t>
      </w:r>
      <w:proofErr w:type="spellEnd"/>
      <w:r>
        <w:t xml:space="preserve">, er </w:t>
      </w:r>
      <w:proofErr w:type="spellStart"/>
      <w:r>
        <w:t>sey</w:t>
      </w:r>
      <w:proofErr w:type="spellEnd"/>
      <w:r>
        <w:t xml:space="preserve"> </w:t>
      </w:r>
      <w:proofErr w:type="spellStart"/>
      <w:r>
        <w:t>hiemit</w:t>
      </w:r>
      <w:proofErr w:type="spellEnd"/>
      <w:r>
        <w:t xml:space="preserve"> auf kommenden Freitag vorgeladen, um seine Sentenz zu hören, und alle erhoben sich zornig von ihren Sitzen. Nach wiederholten vergeblichen </w:t>
      </w:r>
      <w:proofErr w:type="spellStart"/>
      <w:r>
        <w:t>Zuredungen</w:t>
      </w:r>
      <w:proofErr w:type="spellEnd"/>
      <w:r>
        <w:t xml:space="preserve">, lud ihn </w:t>
      </w:r>
      <w:proofErr w:type="spellStart"/>
      <w:r>
        <w:rPr>
          <w:rStyle w:val="Fett"/>
          <w:rFonts w:eastAsiaTheme="majorEastAsia"/>
        </w:rPr>
        <w:t>Hochstraten</w:t>
      </w:r>
      <w:proofErr w:type="spellEnd"/>
      <w:r>
        <w:t xml:space="preserve"> zum zweiten und dritten Male zum Widerrufe ein, aber er war nicht zu bewegen, und wurde mit Zorn und Drohen entlassen.</w:t>
      </w:r>
    </w:p>
    <w:p w14:paraId="240314BE" w14:textId="77777777" w:rsidR="00DB7BB7" w:rsidRDefault="00DB7BB7" w:rsidP="00DB7BB7">
      <w:pPr>
        <w:pStyle w:val="StandardWeb"/>
      </w:pPr>
      <w:r>
        <w:t xml:space="preserve">Weil es nun so gar streng ausgesprochen war, daß nächsten Freitag die Sentenz über ihn gesprochen werden sollte, so suchten seine gutmeinenden Verwandten, die Geistlichkeit zu bewegen, daß sie sich doch diesen Nachmittag noch einmal versammeln und den Verklagten vernehmen möchten. Das konnten und mochten sie aus christlicher Liebe nicht abschlagen, und so mußte </w:t>
      </w:r>
      <w:r>
        <w:rPr>
          <w:rStyle w:val="Fett"/>
          <w:rFonts w:eastAsiaTheme="majorEastAsia"/>
        </w:rPr>
        <w:t>Westerburg</w:t>
      </w:r>
      <w:r>
        <w:t xml:space="preserve"> heute (am Sonnabend Lätare 1526) zum zweiten Male erscheinen,. Drei Stunden lang wurde jetzt hin und her geredet, und man war noch immer wo man gewesen war; doch ließen sich die Gegner jetzt ein wenig auf die heilige Schrift ein, und wollten unter andern das Fegefeuer aus dem alten Testamente </w:t>
      </w:r>
      <w:proofErr w:type="spellStart"/>
      <w:r>
        <w:t>bewesen</w:t>
      </w:r>
      <w:proofErr w:type="spellEnd"/>
      <w:r>
        <w:t xml:space="preserve">, </w:t>
      </w:r>
      <w:proofErr w:type="spellStart"/>
      <w:r>
        <w:t>nemlich</w:t>
      </w:r>
      <w:proofErr w:type="spellEnd"/>
      <w:r>
        <w:t xml:space="preserve"> aus der Geschichte von Jacob, wie sein Sohn Joseph ihn ehrlich begraben habe und wie auch die andern Patriarchen ein ehrliches </w:t>
      </w:r>
      <w:proofErr w:type="spellStart"/>
      <w:r>
        <w:t>Begräbniß</w:t>
      </w:r>
      <w:proofErr w:type="spellEnd"/>
      <w:r>
        <w:t xml:space="preserve"> erhalten haben. Da konnte sich der Rechtsgelehrte </w:t>
      </w:r>
      <w:proofErr w:type="spellStart"/>
      <w:r>
        <w:rPr>
          <w:rStyle w:val="Fett"/>
          <w:rFonts w:eastAsiaTheme="majorEastAsia"/>
        </w:rPr>
        <w:t>Fastart</w:t>
      </w:r>
      <w:proofErr w:type="spellEnd"/>
      <w:r>
        <w:t xml:space="preserve">, obgleich er auf ihrer Seite war, doch nicht entbrechen zu fragen, ob man denn damals auch Seelenmessen und Begegnisse gehabt hätte? – Eine Frage, die ihm mit einem </w:t>
      </w:r>
      <w:proofErr w:type="spellStart"/>
      <w:r>
        <w:t>sauern</w:t>
      </w:r>
      <w:proofErr w:type="spellEnd"/>
      <w:r>
        <w:t xml:space="preserve"> Gesichte und einem Verweise beantwortet wurde. Zu </w:t>
      </w:r>
      <w:r>
        <w:rPr>
          <w:rStyle w:val="Fett"/>
          <w:rFonts w:eastAsiaTheme="majorEastAsia"/>
        </w:rPr>
        <w:t>Westerburg</w:t>
      </w:r>
      <w:r>
        <w:t xml:space="preserve"> aber wandte sich der strenge Ketzermeister </w:t>
      </w:r>
      <w:proofErr w:type="spellStart"/>
      <w:r>
        <w:rPr>
          <w:rStyle w:val="Fett"/>
          <w:rFonts w:eastAsiaTheme="majorEastAsia"/>
        </w:rPr>
        <w:t>Tongern</w:t>
      </w:r>
      <w:proofErr w:type="spellEnd"/>
      <w:r>
        <w:t xml:space="preserve"> nochmals in Güte und stellte ihm vor, daß er sich von der heiligen Kirche abgeschnitten habe und daß dies die Quelle seiner Irrthümer </w:t>
      </w:r>
      <w:proofErr w:type="spellStart"/>
      <w:r>
        <w:t>sey</w:t>
      </w:r>
      <w:proofErr w:type="spellEnd"/>
      <w:r>
        <w:t>; er solle nur wieder in ihren Schoos zurückkehren und seinen Verstand unter ihren Ungehorsam gefangen geben, so würde wohl alles wieder in Richtigkeit kommen. Aber dem Doctor dünkte das nicht so, und er blieb bei seiner Weigerung.</w:t>
      </w:r>
    </w:p>
    <w:p w14:paraId="253F7479" w14:textId="77777777" w:rsidR="00DB7BB7" w:rsidRDefault="00DB7BB7" w:rsidP="00DB7BB7">
      <w:pPr>
        <w:pStyle w:val="StandardWeb"/>
      </w:pPr>
      <w:r>
        <w:t xml:space="preserve">Leicht konnte er ermessen, was ihm hierauf am Freitage oder schon früher widerfahren würde; er machte sich daher schon am Montage von </w:t>
      </w:r>
      <w:proofErr w:type="spellStart"/>
      <w:r>
        <w:t>Cöln</w:t>
      </w:r>
      <w:proofErr w:type="spellEnd"/>
      <w:r>
        <w:t xml:space="preserve"> weg, um nach </w:t>
      </w:r>
      <w:proofErr w:type="spellStart"/>
      <w:r>
        <w:rPr>
          <w:rStyle w:val="Fett"/>
          <w:rFonts w:eastAsiaTheme="majorEastAsia"/>
        </w:rPr>
        <w:t>Eßlingen</w:t>
      </w:r>
      <w:proofErr w:type="spellEnd"/>
      <w:r>
        <w:t xml:space="preserve"> zu reisen, wo damals das Kammergericht war. An eben diesem Tage schon ließ der Rath von neuem Befehl ergehen, daß er verhaftet werden wollte, wo er sich öffentlich blicken ließe, und am Freitage kamen die Ketzermeister und übrigen Theologen zusammen, die Sentenz über ihn zu sprechen. Nachdem man lange (dem Scheine nach?) auf ihn gewartet hatte, verbrannte man seine Schrift, und dann that </w:t>
      </w:r>
      <w:proofErr w:type="spellStart"/>
      <w:r>
        <w:rPr>
          <w:rStyle w:val="Fett"/>
          <w:rFonts w:eastAsiaTheme="majorEastAsia"/>
        </w:rPr>
        <w:t>Hochstraten</w:t>
      </w:r>
      <w:proofErr w:type="spellEnd"/>
      <w:r>
        <w:t xml:space="preserve"> und </w:t>
      </w:r>
      <w:proofErr w:type="spellStart"/>
      <w:r>
        <w:rPr>
          <w:rStyle w:val="Fett"/>
          <w:rFonts w:eastAsiaTheme="majorEastAsia"/>
        </w:rPr>
        <w:t>Tongern</w:t>
      </w:r>
      <w:proofErr w:type="spellEnd"/>
      <w:r>
        <w:t xml:space="preserve"> ihn als Ketzer in den großen Bann, doch so, daß die weltliche Obrigkeit, der er hiermit übergeben </w:t>
      </w:r>
      <w:proofErr w:type="spellStart"/>
      <w:r>
        <w:t>sey</w:t>
      </w:r>
      <w:proofErr w:type="spellEnd"/>
      <w:r>
        <w:t xml:space="preserve">, ihn an Leibe und Blute nichts zufügen möge, – eine </w:t>
      </w:r>
      <w:proofErr w:type="spellStart"/>
      <w:r>
        <w:t>Clausul</w:t>
      </w:r>
      <w:proofErr w:type="spellEnd"/>
      <w:r>
        <w:t xml:space="preserve"> christlicher Milde, mit der es eben so wenig ernstlich gemeint war, wie in der Sentenz über </w:t>
      </w:r>
      <w:r>
        <w:rPr>
          <w:rStyle w:val="Fett"/>
          <w:rFonts w:eastAsiaTheme="majorEastAsia"/>
        </w:rPr>
        <w:t>Clarenbach</w:t>
      </w:r>
      <w:r>
        <w:t xml:space="preserve">. Als Grund, warum sie ihn also verdammten, führten sie aus seiner Schrift über das Fegefeuer 17 ketzerische Artikel an, aber diese waren denn, wie bei </w:t>
      </w:r>
      <w:r>
        <w:rPr>
          <w:rStyle w:val="Fett"/>
          <w:rFonts w:eastAsiaTheme="majorEastAsia"/>
        </w:rPr>
        <w:t>Clarenbachs</w:t>
      </w:r>
      <w:r>
        <w:t xml:space="preserve"> Verdammung, durch ihre Kunst, Worte und Gedanken zu entstellen, erst ketzerisch geworden.</w:t>
      </w:r>
    </w:p>
    <w:p w14:paraId="0E640952" w14:textId="77777777" w:rsidR="00DB7BB7" w:rsidRDefault="00DB7BB7" w:rsidP="00DB7BB7">
      <w:pPr>
        <w:pStyle w:val="StandardWeb"/>
      </w:pPr>
      <w:r>
        <w:t xml:space="preserve">Die Sentenz wurde dem Geflüchteten eiligst nachgeschickt, und nun säumte dieser nicht länger, deswegen an den Kayser zu </w:t>
      </w:r>
      <w:proofErr w:type="spellStart"/>
      <w:r>
        <w:t>appelliren</w:t>
      </w:r>
      <w:proofErr w:type="spellEnd"/>
      <w:r>
        <w:t xml:space="preserve">. Der Erfolg war günstig. Schon am </w:t>
      </w:r>
      <w:proofErr w:type="spellStart"/>
      <w:r>
        <w:t>27ten</w:t>
      </w:r>
      <w:proofErr w:type="spellEnd"/>
      <w:r>
        <w:t xml:space="preserve"> März 1526 ergingen an die Cölner zwei kayserliche Mandate, eines an den Rath, das andere an die Geistlichkeit, beide zusammen des Inhalts, daß man einstweilen nichts weiter thun solle, als des Supplikanten Vermögen </w:t>
      </w:r>
      <w:proofErr w:type="spellStart"/>
      <w:r>
        <w:t>inventiren</w:t>
      </w:r>
      <w:proofErr w:type="spellEnd"/>
      <w:r>
        <w:t xml:space="preserve">, ihn aber im ganzen Genusse desselben belassen und seiner Person keine Gewalt anthun, bis zu erkannter und ausgemachter Sache. Damit aber in derselben gehörig erkannt werden könne, solle man ungesäumt gewissenhaften Bericht über das Factum abstatten, und zugleich </w:t>
      </w:r>
      <w:r>
        <w:rPr>
          <w:rStyle w:val="Fett"/>
          <w:rFonts w:eastAsiaTheme="majorEastAsia"/>
        </w:rPr>
        <w:t xml:space="preserve">die nöthigen </w:t>
      </w:r>
      <w:proofErr w:type="spellStart"/>
      <w:r>
        <w:rPr>
          <w:rStyle w:val="Fett"/>
          <w:rFonts w:eastAsiaTheme="majorEastAsia"/>
        </w:rPr>
        <w:t>Acten</w:t>
      </w:r>
      <w:proofErr w:type="spellEnd"/>
      <w:r>
        <w:rPr>
          <w:rStyle w:val="Fett"/>
          <w:rFonts w:eastAsiaTheme="majorEastAsia"/>
        </w:rPr>
        <w:t xml:space="preserve"> übersenden</w:t>
      </w:r>
      <w:r>
        <w:t xml:space="preserve">. Das war ein Donnerschlag für die blutgierigen Pharisäer; der Rath hingegen war froh, daß er dieser theologischen Händel entledigt war, und erklärte den Doctor in Folge kayserlichen Mandats in den vollen Genuß seiner Bürgerrechte. </w:t>
      </w:r>
      <w:proofErr w:type="spellStart"/>
      <w:r>
        <w:rPr>
          <w:rStyle w:val="Fett"/>
          <w:rFonts w:eastAsiaTheme="majorEastAsia"/>
        </w:rPr>
        <w:t>Acten</w:t>
      </w:r>
      <w:proofErr w:type="spellEnd"/>
      <w:r>
        <w:t xml:space="preserve"> sollten jene an’s </w:t>
      </w:r>
      <w:proofErr w:type="spellStart"/>
      <w:r>
        <w:t>Cammergericht</w:t>
      </w:r>
      <w:proofErr w:type="spellEnd"/>
      <w:r>
        <w:t xml:space="preserve"> übermachen? Aber was hatten sie anders für </w:t>
      </w:r>
      <w:proofErr w:type="spellStart"/>
      <w:r>
        <w:t>Acten</w:t>
      </w:r>
      <w:proofErr w:type="spellEnd"/>
      <w:r>
        <w:t xml:space="preserve">, als solche, die auswiesen, welchen Weg Unrechts sie mit dem Angeklagten gegangen waren? Darum ließen sie die Sache beruhen, und hielten, dem kayserlichen Befehle ungehorsam, mit ihren </w:t>
      </w:r>
      <w:proofErr w:type="spellStart"/>
      <w:r>
        <w:t>Acten</w:t>
      </w:r>
      <w:proofErr w:type="spellEnd"/>
      <w:r>
        <w:t xml:space="preserve"> zurück.</w:t>
      </w:r>
    </w:p>
    <w:p w14:paraId="2EC64D95" w14:textId="77777777" w:rsidR="00DB7BB7" w:rsidRDefault="00DB7BB7" w:rsidP="00DB7BB7">
      <w:pPr>
        <w:pStyle w:val="StandardWeb"/>
      </w:pPr>
      <w:r>
        <w:t xml:space="preserve">So hatte denn </w:t>
      </w:r>
      <w:r>
        <w:rPr>
          <w:rStyle w:val="Fett"/>
          <w:rFonts w:eastAsiaTheme="majorEastAsia"/>
        </w:rPr>
        <w:t>Westerburg</w:t>
      </w:r>
      <w:r>
        <w:t xml:space="preserve"> bis ins achte Jahr Ruhe vor ihnen, außer daß sie es an allerlei Neckereien nicht fehlen ließen, bis endlich nach Weihnachten 1532 zu ihren Gunsten und Freuden zu </w:t>
      </w:r>
      <w:proofErr w:type="spellStart"/>
      <w:r>
        <w:t>Cöln</w:t>
      </w:r>
      <w:proofErr w:type="spellEnd"/>
      <w:r>
        <w:t xml:space="preserve"> ein kayserliches Mandat </w:t>
      </w:r>
      <w:proofErr w:type="spellStart"/>
      <w:r>
        <w:t>publicirt</w:t>
      </w:r>
      <w:proofErr w:type="spellEnd"/>
      <w:r>
        <w:t xml:space="preserve"> wurde, das in Widerspruche mit dem zu </w:t>
      </w:r>
      <w:r>
        <w:rPr>
          <w:rStyle w:val="Fett"/>
          <w:rFonts w:eastAsiaTheme="majorEastAsia"/>
        </w:rPr>
        <w:t>Regensburg</w:t>
      </w:r>
      <w:r>
        <w:t xml:space="preserve"> an alle Reichsstände ergangenen, alle Anhänger der lutherischen und anderer Ketzereien der weltlichen Bestrafung unterwürfig machte. Dies Mandat setzte die Cölner Theologen in große Thätigkeit. Sie verboten sogleich im folgenden Jahre (1533) den Druck der Schriften des bekannten </w:t>
      </w:r>
      <w:r>
        <w:rPr>
          <w:rStyle w:val="Fett"/>
          <w:rFonts w:eastAsiaTheme="majorEastAsia"/>
        </w:rPr>
        <w:t>Cornelius Agrippa</w:t>
      </w:r>
      <w:r>
        <w:t xml:space="preserve">, und fingen von neuem auch gegen </w:t>
      </w:r>
      <w:r>
        <w:rPr>
          <w:rStyle w:val="Fett"/>
          <w:rFonts w:eastAsiaTheme="majorEastAsia"/>
        </w:rPr>
        <w:t>Westerburg</w:t>
      </w:r>
      <w:r>
        <w:t xml:space="preserve"> zu arbeiten an. Die Schrift über das Fegefeuer, nun vor 10 Jahren gedruckt, wurde wieder ins Andenken gebracht und Klage daraus erhoben; zu alter, längst erwiesener Lüge (Diese jetzt wieder hervorgesuchte Lüge war folgende: Während jener beinahe achtjährigen Ruhe- und Friedenszeit wurde Westerburgs Bedienter, </w:t>
      </w:r>
      <w:r>
        <w:rPr>
          <w:rStyle w:val="Fett"/>
          <w:rFonts w:eastAsiaTheme="majorEastAsia"/>
        </w:rPr>
        <w:t xml:space="preserve">Adrian </w:t>
      </w:r>
      <w:proofErr w:type="spellStart"/>
      <w:r>
        <w:rPr>
          <w:rStyle w:val="Fett"/>
          <w:rFonts w:eastAsiaTheme="majorEastAsia"/>
        </w:rPr>
        <w:t>Blenkfleit</w:t>
      </w:r>
      <w:proofErr w:type="spellEnd"/>
      <w:r>
        <w:t xml:space="preserve">, an der Pest krank. Sein Herr bestellte ihm ein besonderes Haus, ließ ihn da warten und pflegen, besuchte ihn auch selbst und sprach ihm Trost zu. Kaum erfuhren dies die Geistlichen, so schickten sie ihm Beichtiger zu, die ihm Beichte abnehmen, und dann die </w:t>
      </w:r>
      <w:proofErr w:type="spellStart"/>
      <w:r>
        <w:t>Oelung</w:t>
      </w:r>
      <w:proofErr w:type="spellEnd"/>
      <w:r>
        <w:t xml:space="preserve"> und das Sakrament ertheilen sollten. </w:t>
      </w:r>
      <w:r>
        <w:rPr>
          <w:rStyle w:val="Fett"/>
          <w:rFonts w:eastAsiaTheme="majorEastAsia"/>
        </w:rPr>
        <w:t>Adrian</w:t>
      </w:r>
      <w:r>
        <w:t xml:space="preserve"> bat, man </w:t>
      </w:r>
      <w:proofErr w:type="spellStart"/>
      <w:r>
        <w:t>müchte</w:t>
      </w:r>
      <w:proofErr w:type="spellEnd"/>
      <w:r>
        <w:t xml:space="preserve"> ihn in Ruhe lassen, er habe Gott gebeichtet, und tröste sich seiner Gnade. Nicht unbewandert in der Schrift, gab er ihnen auch den nöthigen Bescheid auf das, was sie einwandten; sie aber </w:t>
      </w:r>
      <w:proofErr w:type="spellStart"/>
      <w:r>
        <w:t>droheten</w:t>
      </w:r>
      <w:proofErr w:type="spellEnd"/>
      <w:r>
        <w:t xml:space="preserve"> ihm, daß er an keinem geweiheten Platze begraben werden sollte, wenn er nicht beichtete. Dessen war </w:t>
      </w:r>
      <w:r>
        <w:rPr>
          <w:rStyle w:val="Fett"/>
          <w:rFonts w:eastAsiaTheme="majorEastAsia"/>
        </w:rPr>
        <w:t>Adrian</w:t>
      </w:r>
      <w:r>
        <w:t xml:space="preserve"> wohl zufrieden, denn wenn er todt wäre, </w:t>
      </w:r>
      <w:proofErr w:type="spellStart"/>
      <w:r>
        <w:t>saagte</w:t>
      </w:r>
      <w:proofErr w:type="spellEnd"/>
      <w:r>
        <w:t xml:space="preserve"> er, möchte man ihn begraben, wo man wollte. Er starb, während sein Herr abwesend war, und die Geistlichen versagten ihm als Ketzer wirklich ein </w:t>
      </w:r>
      <w:proofErr w:type="spellStart"/>
      <w:r>
        <w:t>Begräbniß</w:t>
      </w:r>
      <w:proofErr w:type="spellEnd"/>
      <w:r>
        <w:t xml:space="preserve"> auf dem Kirchhofe. Die Hausfrau übergab daher seinen Leichnam einem Manne, der ihn gegen Lohn des Nachts an einem heimlichen Orte begraben wollte, aber statt dessen mitten auf der Gasse und so </w:t>
      </w:r>
      <w:proofErr w:type="spellStart"/>
      <w:r>
        <w:t>einerdigte</w:t>
      </w:r>
      <w:proofErr w:type="spellEnd"/>
      <w:r>
        <w:t xml:space="preserve">, daß der Kopf aus dem Grabe hervor stand. Das mußte nun Westerburg selbst so veranstaltet haben! Gefordert vor den Rath und gefragt, warum er das gethan hätte? verlangte er den Beweis, </w:t>
      </w:r>
      <w:r>
        <w:rPr>
          <w:rStyle w:val="Fett"/>
          <w:rFonts w:eastAsiaTheme="majorEastAsia"/>
        </w:rPr>
        <w:t>daß</w:t>
      </w:r>
      <w:r>
        <w:t xml:space="preserve"> er es gethan habe. Man stellte ihm den Todtengräber </w:t>
      </w:r>
      <w:r>
        <w:rPr>
          <w:rStyle w:val="Fett"/>
          <w:rFonts w:eastAsiaTheme="majorEastAsia"/>
        </w:rPr>
        <w:t xml:space="preserve">Peter </w:t>
      </w:r>
      <w:proofErr w:type="spellStart"/>
      <w:r>
        <w:rPr>
          <w:rStyle w:val="Fett"/>
          <w:rFonts w:eastAsiaTheme="majorEastAsia"/>
        </w:rPr>
        <w:t>Geyler</w:t>
      </w:r>
      <w:proofErr w:type="spellEnd"/>
      <w:r>
        <w:t xml:space="preserve"> unter die Augen als denjenigen, durch den er seinen Bedienten für acht </w:t>
      </w:r>
      <w:proofErr w:type="spellStart"/>
      <w:r>
        <w:t>Weißpfenninge</w:t>
      </w:r>
      <w:proofErr w:type="spellEnd"/>
      <w:r>
        <w:t xml:space="preserve"> so habe begraben lassen. </w:t>
      </w:r>
      <w:proofErr w:type="spellStart"/>
      <w:r>
        <w:rPr>
          <w:rStyle w:val="Fett"/>
          <w:rFonts w:eastAsiaTheme="majorEastAsia"/>
        </w:rPr>
        <w:t>Geylers</w:t>
      </w:r>
      <w:proofErr w:type="spellEnd"/>
      <w:r>
        <w:t xml:space="preserve"> Aussage begann mit einer langen Lobeserhebung über </w:t>
      </w:r>
      <w:r>
        <w:rPr>
          <w:rStyle w:val="Fett"/>
          <w:rFonts w:eastAsiaTheme="majorEastAsia"/>
        </w:rPr>
        <w:t>Westerburgs</w:t>
      </w:r>
      <w:r>
        <w:t xml:space="preserve"> christliche Liebe, die er an seinem Bedienten erwiesen habe, und endete freilich damit, daß </w:t>
      </w:r>
      <w:r>
        <w:rPr>
          <w:rStyle w:val="Fett"/>
          <w:rFonts w:eastAsiaTheme="majorEastAsia"/>
        </w:rPr>
        <w:t>Westerburg</w:t>
      </w:r>
      <w:r>
        <w:t xml:space="preserve"> ihm geheißen hätte, den Todten zu begraben. auf dessen Frage, ob dem wirklich so </w:t>
      </w:r>
      <w:proofErr w:type="spellStart"/>
      <w:r>
        <w:t>sey</w:t>
      </w:r>
      <w:proofErr w:type="spellEnd"/>
      <w:r>
        <w:t xml:space="preserve">, verstummte er. Dann fragte der Rath selbst, und jetzt lautete es, daß </w:t>
      </w:r>
      <w:r>
        <w:rPr>
          <w:rStyle w:val="Fett"/>
          <w:rFonts w:eastAsiaTheme="majorEastAsia"/>
        </w:rPr>
        <w:t>Westerburg</w:t>
      </w:r>
      <w:r>
        <w:t xml:space="preserve"> nicht selbst, sondern seine Hausfrau ihn bestellt und in seinem Namen gelohnt habe. Es wurde daher die Hausfrau herbeigeholt, aber diese sagte aus: einen solchen Auftrag habe ihr der Doctor nicht gegeben, und sie habe ihn überhaupt seit 4 Tagen nicht gesehen. Somit also bestand </w:t>
      </w:r>
      <w:proofErr w:type="spellStart"/>
      <w:r>
        <w:rPr>
          <w:rStyle w:val="Fett"/>
          <w:rFonts w:eastAsiaTheme="majorEastAsia"/>
        </w:rPr>
        <w:t>Geyler</w:t>
      </w:r>
      <w:proofErr w:type="spellEnd"/>
      <w:r>
        <w:t xml:space="preserve"> als falscher Zeuge, von wem gedrungen? ist leicht zu errathen.) wurde neue </w:t>
      </w:r>
      <w:proofErr w:type="spellStart"/>
      <w:r>
        <w:t>hinzugethan</w:t>
      </w:r>
      <w:proofErr w:type="spellEnd"/>
      <w:r>
        <w:t xml:space="preserve">, und dem Rathe so zugesetzt, dem kayserlichen Mandate nachzukommen, daß dieser endlich abermals aussprach, </w:t>
      </w:r>
      <w:r>
        <w:rPr>
          <w:rStyle w:val="Fett"/>
          <w:rFonts w:eastAsiaTheme="majorEastAsia"/>
        </w:rPr>
        <w:t>Westerburg</w:t>
      </w:r>
      <w:r>
        <w:t xml:space="preserve"> solle verhaftet werden, wenn er sich auf der Gasse antreffen ließe. Auch wurde er nun an seinen Gütern angetastet und durch Betreiben des Erzbischofs seines ererbten Fahramtes zu </w:t>
      </w:r>
      <w:proofErr w:type="spellStart"/>
      <w:r>
        <w:rPr>
          <w:rStyle w:val="Fett"/>
          <w:rFonts w:eastAsiaTheme="majorEastAsia"/>
        </w:rPr>
        <w:t>Deutß</w:t>
      </w:r>
      <w:proofErr w:type="spellEnd"/>
      <w:r>
        <w:t xml:space="preserve"> am Rheine beraubt.</w:t>
      </w:r>
    </w:p>
    <w:p w14:paraId="089B08DA" w14:textId="77777777" w:rsidR="00DB7BB7" w:rsidRDefault="00DB7BB7" w:rsidP="00DB7BB7">
      <w:pPr>
        <w:pStyle w:val="StandardWeb"/>
      </w:pPr>
      <w:r>
        <w:t xml:space="preserve">Dies </w:t>
      </w:r>
      <w:proofErr w:type="spellStart"/>
      <w:r>
        <w:t>geschahe</w:t>
      </w:r>
      <w:proofErr w:type="spellEnd"/>
      <w:r>
        <w:t xml:space="preserve"> in demselben </w:t>
      </w:r>
      <w:proofErr w:type="spellStart"/>
      <w:r>
        <w:t>1533ten</w:t>
      </w:r>
      <w:proofErr w:type="spellEnd"/>
      <w:r>
        <w:t xml:space="preserve"> Jahre, da er jene Schrift, von der ich erzählt habe, in </w:t>
      </w:r>
      <w:r>
        <w:rPr>
          <w:rStyle w:val="Fett"/>
          <w:rFonts w:eastAsiaTheme="majorEastAsia"/>
        </w:rPr>
        <w:t>Marburg</w:t>
      </w:r>
      <w:r>
        <w:t xml:space="preserve"> herausgab, und jetzt wahrscheinlich hier oder doch nicht mehr in </w:t>
      </w:r>
      <w:proofErr w:type="spellStart"/>
      <w:r>
        <w:t>Cöln</w:t>
      </w:r>
      <w:proofErr w:type="spellEnd"/>
      <w:r>
        <w:t xml:space="preserve"> lebte. Sie endet mit den Worten: </w:t>
      </w:r>
      <w:r>
        <w:rPr>
          <w:rStyle w:val="Fett"/>
          <w:rFonts w:eastAsiaTheme="majorEastAsia"/>
        </w:rPr>
        <w:t>Ein feste Burg ist unser Gott, eine gute Wehr und Waffen</w:t>
      </w:r>
      <w:r>
        <w:t xml:space="preserve">, nachdem sie den Cölner Theologen unsere beiden Märtyrer, </w:t>
      </w:r>
      <w:r>
        <w:rPr>
          <w:rStyle w:val="Fett"/>
          <w:rFonts w:eastAsiaTheme="majorEastAsia"/>
        </w:rPr>
        <w:t>Adolph</w:t>
      </w:r>
      <w:r>
        <w:t xml:space="preserve"> und </w:t>
      </w:r>
      <w:r>
        <w:rPr>
          <w:rStyle w:val="Fett"/>
          <w:rFonts w:eastAsiaTheme="majorEastAsia"/>
        </w:rPr>
        <w:t>Peter</w:t>
      </w:r>
      <w:r>
        <w:t xml:space="preserve">, wieder vor Augen gestellt hat. Ihr Theologen sagt sie, Ihr </w:t>
      </w:r>
      <w:proofErr w:type="spellStart"/>
      <w:r>
        <w:t>Doctores</w:t>
      </w:r>
      <w:proofErr w:type="spellEnd"/>
      <w:r>
        <w:t xml:space="preserve"> in der Gottheit, die Ihr dem Worte Gottes muthwillig und wissentlich widersteht, lasset ab, höret auf, höret auf, die Wahrheit zu verfolgen und die sie, das ist Christum, bekennen. Ihr habt Bluts genug auf Euch geladen, insbesonders mit den zween, vor kurzen verbrannten, </w:t>
      </w:r>
      <w:r>
        <w:rPr>
          <w:rStyle w:val="Fett"/>
          <w:rFonts w:eastAsiaTheme="majorEastAsia"/>
        </w:rPr>
        <w:t>Adolphus</w:t>
      </w:r>
      <w:r>
        <w:t xml:space="preserve"> und </w:t>
      </w:r>
      <w:r>
        <w:rPr>
          <w:rStyle w:val="Fett"/>
          <w:rFonts w:eastAsiaTheme="majorEastAsia"/>
        </w:rPr>
        <w:t>Petrus</w:t>
      </w:r>
      <w:r>
        <w:t>, die den christlichen Glauben, wie alle Welt Zeuge ist, bis in den Tod bekannt und als Christen geendet haben.</w:t>
      </w:r>
    </w:p>
    <w:p w14:paraId="3EAF3DC1" w14:textId="77777777" w:rsidR="00DB7BB7" w:rsidRDefault="00DB7BB7" w:rsidP="00DB7BB7">
      <w:pPr>
        <w:pStyle w:val="StandardWeb"/>
      </w:pPr>
      <w:r>
        <w:t xml:space="preserve">Noch in einer </w:t>
      </w:r>
      <w:proofErr w:type="spellStart"/>
      <w:r>
        <w:t>spätern</w:t>
      </w:r>
      <w:proofErr w:type="spellEnd"/>
      <w:r>
        <w:t xml:space="preserve"> Schrift </w:t>
      </w:r>
      <w:r>
        <w:rPr>
          <w:rStyle w:val="Fett"/>
          <w:rFonts w:eastAsiaTheme="majorEastAsia"/>
        </w:rPr>
        <w:t xml:space="preserve">an die weltlichen Stände des </w:t>
      </w:r>
      <w:proofErr w:type="spellStart"/>
      <w:r>
        <w:rPr>
          <w:rStyle w:val="Fett"/>
          <w:rFonts w:eastAsiaTheme="majorEastAsia"/>
        </w:rPr>
        <w:t>Cölnischen</w:t>
      </w:r>
      <w:proofErr w:type="spellEnd"/>
      <w:r>
        <w:rPr>
          <w:rStyle w:val="Fett"/>
          <w:rFonts w:eastAsiaTheme="majorEastAsia"/>
        </w:rPr>
        <w:t xml:space="preserve"> </w:t>
      </w:r>
      <w:proofErr w:type="spellStart"/>
      <w:r>
        <w:rPr>
          <w:rStyle w:val="Fett"/>
          <w:rFonts w:eastAsiaTheme="majorEastAsia"/>
        </w:rPr>
        <w:t>Erzbisthums</w:t>
      </w:r>
      <w:proofErr w:type="spellEnd"/>
      <w:r>
        <w:t xml:space="preserve"> (Der Titel meines Exemplars dieser Schrift ist mangelhaft, aber am Schlusse derselben steht: </w:t>
      </w:r>
      <w:r>
        <w:rPr>
          <w:rStyle w:val="Fett"/>
          <w:rFonts w:eastAsiaTheme="majorEastAsia"/>
        </w:rPr>
        <w:t xml:space="preserve">Gedruckt zu Straßburg durch Wendel </w:t>
      </w:r>
      <w:proofErr w:type="spellStart"/>
      <w:r>
        <w:rPr>
          <w:rStyle w:val="Fett"/>
          <w:rFonts w:eastAsiaTheme="majorEastAsia"/>
        </w:rPr>
        <w:t>Rihel</w:t>
      </w:r>
      <w:proofErr w:type="spellEnd"/>
      <w:r>
        <w:rPr>
          <w:rStyle w:val="Fett"/>
          <w:rFonts w:eastAsiaTheme="majorEastAsia"/>
        </w:rPr>
        <w:t xml:space="preserve"> 1545.</w:t>
      </w:r>
      <w:r>
        <w:t xml:space="preserve">) vergaß er nicht, den Theologen ihre </w:t>
      </w:r>
      <w:proofErr w:type="spellStart"/>
      <w:r>
        <w:t>Greuelthat</w:t>
      </w:r>
      <w:proofErr w:type="spellEnd"/>
      <w:r>
        <w:t xml:space="preserve">, die sie an diesen beiden Frommen verübt hätten, wieder vorzurücken, und nennt neben ihnen noch zwei andere Blutzeugen, </w:t>
      </w:r>
      <w:r>
        <w:rPr>
          <w:rStyle w:val="Fett"/>
          <w:rFonts w:eastAsiaTheme="majorEastAsia"/>
        </w:rPr>
        <w:t xml:space="preserve">Martin </w:t>
      </w:r>
      <w:proofErr w:type="spellStart"/>
      <w:r>
        <w:rPr>
          <w:rStyle w:val="Fett"/>
          <w:rFonts w:eastAsiaTheme="majorEastAsia"/>
        </w:rPr>
        <w:t>Sant</w:t>
      </w:r>
      <w:proofErr w:type="spellEnd"/>
      <w:r>
        <w:t xml:space="preserve"> und </w:t>
      </w:r>
      <w:r>
        <w:rPr>
          <w:rStyle w:val="Fett"/>
          <w:rFonts w:eastAsiaTheme="majorEastAsia"/>
        </w:rPr>
        <w:t>Richard</w:t>
      </w:r>
      <w:r>
        <w:t>, (</w:t>
      </w:r>
      <w:proofErr w:type="spellStart"/>
      <w:r>
        <w:t>Letzern</w:t>
      </w:r>
      <w:proofErr w:type="spellEnd"/>
      <w:r>
        <w:t xml:space="preserve"> heißt er </w:t>
      </w:r>
      <w:proofErr w:type="spellStart"/>
      <w:r>
        <w:rPr>
          <w:rStyle w:val="Fett"/>
          <w:rFonts w:eastAsiaTheme="majorEastAsia"/>
        </w:rPr>
        <w:t>Glaßmacher</w:t>
      </w:r>
      <w:proofErr w:type="spellEnd"/>
      <w:r>
        <w:t xml:space="preserve">. Vielleicht ist dieser der </w:t>
      </w:r>
      <w:proofErr w:type="spellStart"/>
      <w:r>
        <w:rPr>
          <w:rStyle w:val="Fett"/>
          <w:rFonts w:eastAsiaTheme="majorEastAsia"/>
        </w:rPr>
        <w:t>Meßmacher</w:t>
      </w:r>
      <w:proofErr w:type="spellEnd"/>
      <w:r>
        <w:t xml:space="preserve">, dem Adolph und Peter im Gefängnisse zurückließen: Denn die </w:t>
      </w:r>
      <w:proofErr w:type="spellStart"/>
      <w:r>
        <w:rPr>
          <w:rStyle w:val="Fett"/>
          <w:rFonts w:eastAsiaTheme="majorEastAsia"/>
        </w:rPr>
        <w:t>Warhaffte</w:t>
      </w:r>
      <w:proofErr w:type="spellEnd"/>
      <w:r>
        <w:rPr>
          <w:rStyle w:val="Fett"/>
          <w:rFonts w:eastAsiaTheme="majorEastAsia"/>
        </w:rPr>
        <w:t xml:space="preserve"> Historie</w:t>
      </w:r>
      <w:r>
        <w:t xml:space="preserve"> ist voll Druckfehler.) die zu dieser Zeit durch sie auf’s Hochgericht gefördert worden </w:t>
      </w:r>
      <w:proofErr w:type="spellStart"/>
      <w:r>
        <w:t>seyen</w:t>
      </w:r>
      <w:proofErr w:type="spellEnd"/>
      <w:r>
        <w:t xml:space="preserve">. Auch die Römischen ihrer </w:t>
      </w:r>
      <w:proofErr w:type="spellStart"/>
      <w:r>
        <w:t>Seits</w:t>
      </w:r>
      <w:proofErr w:type="spellEnd"/>
      <w:r>
        <w:t xml:space="preserve"> vergaßen unsern </w:t>
      </w:r>
      <w:r>
        <w:rPr>
          <w:rStyle w:val="Fett"/>
          <w:rFonts w:eastAsiaTheme="majorEastAsia"/>
        </w:rPr>
        <w:t>Adolph Clarenbach</w:t>
      </w:r>
      <w:r>
        <w:t xml:space="preserve"> noch lange nicht. Noch im Jahre 1667 gedachte </w:t>
      </w:r>
      <w:proofErr w:type="spellStart"/>
      <w:r>
        <w:t>seienr</w:t>
      </w:r>
      <w:proofErr w:type="spellEnd"/>
      <w:r>
        <w:t xml:space="preserve"> der römische und spanische Index </w:t>
      </w:r>
      <w:proofErr w:type="spellStart"/>
      <w:r>
        <w:t>librorum</w:t>
      </w:r>
      <w:proofErr w:type="spellEnd"/>
      <w:r>
        <w:t xml:space="preserve"> </w:t>
      </w:r>
      <w:proofErr w:type="spellStart"/>
      <w:r>
        <w:t>prohibitorum</w:t>
      </w:r>
      <w:proofErr w:type="spellEnd"/>
      <w:r>
        <w:t>, und verbot seine Schriften. (</w:t>
      </w:r>
      <w:r>
        <w:rPr>
          <w:rStyle w:val="Fett"/>
          <w:rFonts w:eastAsiaTheme="majorEastAsia"/>
        </w:rPr>
        <w:t>Milde.</w:t>
      </w:r>
      <w:r>
        <w:t xml:space="preserve"> S. 7.)</w:t>
      </w:r>
    </w:p>
    <w:p w14:paraId="135F53E3" w14:textId="0B3C4C68" w:rsidR="00DB7BB7" w:rsidRDefault="00DB7BB7">
      <w:pPr>
        <w:spacing w:after="0" w:line="240" w:lineRule="auto"/>
      </w:pPr>
      <w:r>
        <w:br w:type="page"/>
      </w:r>
    </w:p>
    <w:p w14:paraId="234BE40F" w14:textId="39E5AE4C" w:rsidR="00BD71A4" w:rsidRDefault="00DB7BB7" w:rsidP="00DB7BB7">
      <w:pPr>
        <w:pStyle w:val="berschrift1"/>
      </w:pPr>
      <w:r>
        <w:t>Briefe</w:t>
      </w:r>
    </w:p>
    <w:p w14:paraId="373E128D" w14:textId="6C850F86" w:rsidR="00DB7BB7" w:rsidRDefault="00DB7BB7" w:rsidP="00DB7BB7">
      <w:pPr>
        <w:pStyle w:val="berschrift2"/>
      </w:pPr>
      <w:r w:rsidRPr="00DB7BB7">
        <w:t xml:space="preserve">An Johann </w:t>
      </w:r>
      <w:proofErr w:type="spellStart"/>
      <w:r w:rsidRPr="00DB7BB7">
        <w:t>Klopris</w:t>
      </w:r>
      <w:proofErr w:type="spellEnd"/>
    </w:p>
    <w:p w14:paraId="635A7506" w14:textId="77777777" w:rsidR="00DB7BB7" w:rsidRDefault="00DB7BB7" w:rsidP="00DB7BB7">
      <w:pPr>
        <w:pStyle w:val="StandardWeb"/>
      </w:pPr>
      <w:r>
        <w:t xml:space="preserve">Dem </w:t>
      </w:r>
      <w:proofErr w:type="spellStart"/>
      <w:r>
        <w:t>wirdigen</w:t>
      </w:r>
      <w:proofErr w:type="spellEnd"/>
      <w:r>
        <w:t xml:space="preserve"> </w:t>
      </w:r>
      <w:proofErr w:type="spellStart"/>
      <w:r>
        <w:t>inn</w:t>
      </w:r>
      <w:proofErr w:type="spellEnd"/>
      <w:r>
        <w:t xml:space="preserve"> Christo Jesu </w:t>
      </w:r>
      <w:proofErr w:type="spellStart"/>
      <w:r>
        <w:t>standthaftigen</w:t>
      </w:r>
      <w:proofErr w:type="spellEnd"/>
      <w:r>
        <w:t xml:space="preserve"> durch </w:t>
      </w:r>
      <w:proofErr w:type="spellStart"/>
      <w:r>
        <w:t>Gots</w:t>
      </w:r>
      <w:proofErr w:type="spellEnd"/>
      <w:r>
        <w:t xml:space="preserve"> unsers </w:t>
      </w:r>
      <w:proofErr w:type="spellStart"/>
      <w:r>
        <w:t>almechtigen</w:t>
      </w:r>
      <w:proofErr w:type="spellEnd"/>
      <w:r>
        <w:t xml:space="preserve"> </w:t>
      </w:r>
      <w:proofErr w:type="spellStart"/>
      <w:r>
        <w:t>vatters</w:t>
      </w:r>
      <w:proofErr w:type="spellEnd"/>
      <w:r>
        <w:t xml:space="preserve"> </w:t>
      </w:r>
      <w:proofErr w:type="spellStart"/>
      <w:r>
        <w:t>gnad</w:t>
      </w:r>
      <w:proofErr w:type="spellEnd"/>
      <w:r>
        <w:t xml:space="preserve"> und </w:t>
      </w:r>
      <w:proofErr w:type="spellStart"/>
      <w:r>
        <w:t>huld</w:t>
      </w:r>
      <w:proofErr w:type="spellEnd"/>
      <w:r>
        <w:t xml:space="preserve"> H. Johan </w:t>
      </w:r>
      <w:proofErr w:type="spellStart"/>
      <w:r>
        <w:t>Klopreiß</w:t>
      </w:r>
      <w:proofErr w:type="spellEnd"/>
      <w:r>
        <w:t xml:space="preserve"> </w:t>
      </w:r>
      <w:proofErr w:type="spellStart"/>
      <w:r>
        <w:t>umb</w:t>
      </w:r>
      <w:proofErr w:type="spellEnd"/>
      <w:r>
        <w:t xml:space="preserve"> des </w:t>
      </w:r>
      <w:proofErr w:type="spellStart"/>
      <w:r>
        <w:t>Euangelions</w:t>
      </w:r>
      <w:proofErr w:type="spellEnd"/>
      <w:r>
        <w:t xml:space="preserve"> willen </w:t>
      </w:r>
      <w:proofErr w:type="spellStart"/>
      <w:r>
        <w:t>gfangnen</w:t>
      </w:r>
      <w:proofErr w:type="spellEnd"/>
      <w:r>
        <w:t xml:space="preserve">, seinem lieben </w:t>
      </w:r>
      <w:proofErr w:type="spellStart"/>
      <w:r>
        <w:t>hern</w:t>
      </w:r>
      <w:proofErr w:type="spellEnd"/>
      <w:r>
        <w:t xml:space="preserve"> und Christlichen </w:t>
      </w:r>
      <w:proofErr w:type="spellStart"/>
      <w:r>
        <w:t>bruder</w:t>
      </w:r>
      <w:proofErr w:type="spellEnd"/>
      <w:r>
        <w:t xml:space="preserve">, wünscht Adolphus Clarenbach, </w:t>
      </w:r>
      <w:proofErr w:type="spellStart"/>
      <w:r>
        <w:t>sampt</w:t>
      </w:r>
      <w:proofErr w:type="spellEnd"/>
      <w:r>
        <w:t xml:space="preserve"> allen Christen </w:t>
      </w:r>
      <w:proofErr w:type="spellStart"/>
      <w:r>
        <w:t>genad</w:t>
      </w:r>
      <w:proofErr w:type="spellEnd"/>
      <w:r>
        <w:t xml:space="preserve">, </w:t>
      </w:r>
      <w:proofErr w:type="spellStart"/>
      <w:r>
        <w:t>barmhertzigkeit</w:t>
      </w:r>
      <w:proofErr w:type="spellEnd"/>
      <w:r>
        <w:t xml:space="preserve"> und </w:t>
      </w:r>
      <w:proofErr w:type="spellStart"/>
      <w:r>
        <w:t>frid</w:t>
      </w:r>
      <w:proofErr w:type="spellEnd"/>
      <w:r>
        <w:t xml:space="preserve"> von </w:t>
      </w:r>
      <w:proofErr w:type="spellStart"/>
      <w:r>
        <w:t>Got</w:t>
      </w:r>
      <w:proofErr w:type="spellEnd"/>
      <w:r>
        <w:t xml:space="preserve"> unserm </w:t>
      </w:r>
      <w:proofErr w:type="spellStart"/>
      <w:r>
        <w:t>vatter</w:t>
      </w:r>
      <w:proofErr w:type="spellEnd"/>
      <w:r>
        <w:t xml:space="preserve"> und unserm Herrn und </w:t>
      </w:r>
      <w:proofErr w:type="spellStart"/>
      <w:r>
        <w:t>getrewen</w:t>
      </w:r>
      <w:proofErr w:type="spellEnd"/>
      <w:r>
        <w:t xml:space="preserve"> </w:t>
      </w:r>
      <w:proofErr w:type="spellStart"/>
      <w:r>
        <w:t>bruder</w:t>
      </w:r>
      <w:proofErr w:type="spellEnd"/>
      <w:r>
        <w:t xml:space="preserve"> Christo Jesu. Amen.</w:t>
      </w:r>
    </w:p>
    <w:p w14:paraId="2048642A" w14:textId="77777777" w:rsidR="00DB7BB7" w:rsidRDefault="00DB7BB7" w:rsidP="00DB7BB7">
      <w:pPr>
        <w:pStyle w:val="StandardWeb"/>
      </w:pPr>
      <w:r>
        <w:t xml:space="preserve">Gelobt sei Gott und der </w:t>
      </w:r>
      <w:proofErr w:type="spellStart"/>
      <w:r>
        <w:t>vatter</w:t>
      </w:r>
      <w:proofErr w:type="spellEnd"/>
      <w:r>
        <w:t xml:space="preserve"> unsers Herrn Jesu Christi, der uns gesegnet hat mit allerlei geistlicher </w:t>
      </w:r>
      <w:proofErr w:type="spellStart"/>
      <w:r>
        <w:t>segnungen</w:t>
      </w:r>
      <w:proofErr w:type="spellEnd"/>
      <w:r>
        <w:t xml:space="preserve"> im </w:t>
      </w:r>
      <w:proofErr w:type="spellStart"/>
      <w:r>
        <w:t>himlischen</w:t>
      </w:r>
      <w:proofErr w:type="spellEnd"/>
      <w:r>
        <w:t xml:space="preserve"> wesen durch Christum, durch welchen er uns </w:t>
      </w:r>
      <w:proofErr w:type="spellStart"/>
      <w:r>
        <w:t>erwelet</w:t>
      </w:r>
      <w:proofErr w:type="spellEnd"/>
      <w:r>
        <w:t xml:space="preserve"> hat, ehr der </w:t>
      </w:r>
      <w:proofErr w:type="spellStart"/>
      <w:r>
        <w:t>welt</w:t>
      </w:r>
      <w:proofErr w:type="spellEnd"/>
      <w:r>
        <w:t xml:space="preserve"> </w:t>
      </w:r>
      <w:proofErr w:type="spellStart"/>
      <w:r>
        <w:t>grund</w:t>
      </w:r>
      <w:proofErr w:type="spellEnd"/>
      <w:r>
        <w:t xml:space="preserve"> gelegt ward, das wir sollen sein heilig und </w:t>
      </w:r>
      <w:proofErr w:type="spellStart"/>
      <w:r>
        <w:t>unsträfflich</w:t>
      </w:r>
      <w:proofErr w:type="spellEnd"/>
      <w:r>
        <w:t xml:space="preserve"> vor im </w:t>
      </w:r>
      <w:proofErr w:type="spellStart"/>
      <w:r>
        <w:t>inn</w:t>
      </w:r>
      <w:proofErr w:type="spellEnd"/>
      <w:r>
        <w:t xml:space="preserve"> der liebe, das er uns durch sein </w:t>
      </w:r>
      <w:proofErr w:type="spellStart"/>
      <w:r>
        <w:t>unermeßliche</w:t>
      </w:r>
      <w:proofErr w:type="spellEnd"/>
      <w:r>
        <w:t xml:space="preserve"> </w:t>
      </w:r>
      <w:proofErr w:type="spellStart"/>
      <w:r>
        <w:t>gnad</w:t>
      </w:r>
      <w:proofErr w:type="spellEnd"/>
      <w:r>
        <w:t xml:space="preserve"> und </w:t>
      </w:r>
      <w:proofErr w:type="spellStart"/>
      <w:r>
        <w:t>barmhertzigkeit</w:t>
      </w:r>
      <w:proofErr w:type="spellEnd"/>
      <w:r>
        <w:t xml:space="preserve"> mit so </w:t>
      </w:r>
      <w:proofErr w:type="spellStart"/>
      <w:r>
        <w:t>vil</w:t>
      </w:r>
      <w:proofErr w:type="spellEnd"/>
      <w:r>
        <w:t xml:space="preserve"> </w:t>
      </w:r>
      <w:proofErr w:type="spellStart"/>
      <w:r>
        <w:t>zeugnussen</w:t>
      </w:r>
      <w:proofErr w:type="spellEnd"/>
      <w:r>
        <w:t xml:space="preserve"> in unsern </w:t>
      </w:r>
      <w:proofErr w:type="spellStart"/>
      <w:r>
        <w:t>hertzen</w:t>
      </w:r>
      <w:proofErr w:type="spellEnd"/>
      <w:r>
        <w:t xml:space="preserve"> versichert und gewiß machet; als </w:t>
      </w:r>
      <w:proofErr w:type="spellStart"/>
      <w:r>
        <w:t>nemlich</w:t>
      </w:r>
      <w:proofErr w:type="spellEnd"/>
      <w:r>
        <w:t xml:space="preserve"> mit dem kindlichen geist, der unsern geist gewiß und sicher </w:t>
      </w:r>
      <w:proofErr w:type="spellStart"/>
      <w:r>
        <w:t>mahcet</w:t>
      </w:r>
      <w:proofErr w:type="spellEnd"/>
      <w:r>
        <w:t xml:space="preserve">, das wir </w:t>
      </w:r>
      <w:proofErr w:type="spellStart"/>
      <w:r>
        <w:t>kinder</w:t>
      </w:r>
      <w:proofErr w:type="spellEnd"/>
      <w:r>
        <w:t xml:space="preserve"> </w:t>
      </w:r>
      <w:proofErr w:type="spellStart"/>
      <w:r>
        <w:t>seind</w:t>
      </w:r>
      <w:proofErr w:type="spellEnd"/>
      <w:r>
        <w:t xml:space="preserve"> des allerhöchsten: mit dem geist der kraft, durch welchen wir dürfen setzen wider allen </w:t>
      </w:r>
      <w:proofErr w:type="spellStart"/>
      <w:r>
        <w:t>gewalt</w:t>
      </w:r>
      <w:proofErr w:type="spellEnd"/>
      <w:r>
        <w:t xml:space="preserve"> und kraft des </w:t>
      </w:r>
      <w:proofErr w:type="spellStart"/>
      <w:r>
        <w:t>teufels</w:t>
      </w:r>
      <w:proofErr w:type="spellEnd"/>
      <w:r>
        <w:t xml:space="preserve">, der hellen, der </w:t>
      </w:r>
      <w:proofErr w:type="spellStart"/>
      <w:r>
        <w:t>welt</w:t>
      </w:r>
      <w:proofErr w:type="spellEnd"/>
      <w:r>
        <w:t xml:space="preserve">, des </w:t>
      </w:r>
      <w:proofErr w:type="spellStart"/>
      <w:r>
        <w:t>endtchrists</w:t>
      </w:r>
      <w:proofErr w:type="spellEnd"/>
      <w:r>
        <w:t xml:space="preserve"> mit seiner </w:t>
      </w:r>
      <w:proofErr w:type="spellStart"/>
      <w:r>
        <w:t>heuchlerei</w:t>
      </w:r>
      <w:proofErr w:type="spellEnd"/>
      <w:r>
        <w:t xml:space="preserve">: mit dem geist der liebe, durch welchen wir liebe </w:t>
      </w:r>
      <w:proofErr w:type="spellStart"/>
      <w:r>
        <w:t>gwinnen</w:t>
      </w:r>
      <w:proofErr w:type="spellEnd"/>
      <w:r>
        <w:t xml:space="preserve"> zu Gott dem </w:t>
      </w:r>
      <w:proofErr w:type="spellStart"/>
      <w:r>
        <w:t>allmechtigen</w:t>
      </w:r>
      <w:proofErr w:type="spellEnd"/>
      <w:r>
        <w:t xml:space="preserve"> und für alle </w:t>
      </w:r>
      <w:proofErr w:type="spellStart"/>
      <w:r>
        <w:t>Christgleubigen</w:t>
      </w:r>
      <w:proofErr w:type="spellEnd"/>
      <w:r>
        <w:t xml:space="preserve"> </w:t>
      </w:r>
      <w:proofErr w:type="spellStart"/>
      <w:r>
        <w:t>menschen</w:t>
      </w:r>
      <w:proofErr w:type="spellEnd"/>
      <w:r>
        <w:t xml:space="preserve"> unser leben lassen, ja auch für unser </w:t>
      </w:r>
      <w:proofErr w:type="spellStart"/>
      <w:r>
        <w:t>freind</w:t>
      </w:r>
      <w:proofErr w:type="spellEnd"/>
      <w:r>
        <w:t xml:space="preserve">, nach dem </w:t>
      </w:r>
      <w:proofErr w:type="spellStart"/>
      <w:r>
        <w:t>vorbild</w:t>
      </w:r>
      <w:proofErr w:type="spellEnd"/>
      <w:r>
        <w:t xml:space="preserve"> unsers </w:t>
      </w:r>
      <w:proofErr w:type="spellStart"/>
      <w:r>
        <w:t>Hern</w:t>
      </w:r>
      <w:proofErr w:type="spellEnd"/>
      <w:r>
        <w:t xml:space="preserve"> Jesu Christi, der für uns seine feind gestorben ist, </w:t>
      </w:r>
      <w:proofErr w:type="spellStart"/>
      <w:r>
        <w:t>auff</w:t>
      </w:r>
      <w:proofErr w:type="spellEnd"/>
      <w:r>
        <w:t xml:space="preserve"> das er uns zu freund machet rc.: mit dem geist der </w:t>
      </w:r>
      <w:proofErr w:type="spellStart"/>
      <w:r>
        <w:t>zucht</w:t>
      </w:r>
      <w:proofErr w:type="spellEnd"/>
      <w:r>
        <w:t xml:space="preserve">, der uns den alten Adam züchtiget und tödtet, das er nicht mehr seinen bösen willen erfülle, dem </w:t>
      </w:r>
      <w:proofErr w:type="spellStart"/>
      <w:r>
        <w:t>tod</w:t>
      </w:r>
      <w:proofErr w:type="spellEnd"/>
      <w:r>
        <w:t xml:space="preserve"> </w:t>
      </w:r>
      <w:proofErr w:type="spellStart"/>
      <w:r>
        <w:t>frucht</w:t>
      </w:r>
      <w:proofErr w:type="spellEnd"/>
      <w:r>
        <w:t xml:space="preserve"> </w:t>
      </w:r>
      <w:proofErr w:type="spellStart"/>
      <w:r>
        <w:t>zebrengen</w:t>
      </w:r>
      <w:proofErr w:type="spellEnd"/>
      <w:r>
        <w:t xml:space="preserve"> rc.: mit dem geist der </w:t>
      </w:r>
      <w:proofErr w:type="spellStart"/>
      <w:r>
        <w:t>warheit</w:t>
      </w:r>
      <w:proofErr w:type="spellEnd"/>
      <w:r>
        <w:t xml:space="preserve">, der uns von aller </w:t>
      </w:r>
      <w:proofErr w:type="spellStart"/>
      <w:r>
        <w:t>heuchlerei</w:t>
      </w:r>
      <w:proofErr w:type="spellEnd"/>
      <w:r>
        <w:t xml:space="preserve"> und </w:t>
      </w:r>
      <w:proofErr w:type="spellStart"/>
      <w:r>
        <w:t>gleißnerei</w:t>
      </w:r>
      <w:proofErr w:type="spellEnd"/>
      <w:r>
        <w:t xml:space="preserve"> </w:t>
      </w:r>
      <w:proofErr w:type="spellStart"/>
      <w:r>
        <w:t>erlößt</w:t>
      </w:r>
      <w:proofErr w:type="spellEnd"/>
      <w:r>
        <w:t xml:space="preserve"> und </w:t>
      </w:r>
      <w:proofErr w:type="spellStart"/>
      <w:r>
        <w:t>inn</w:t>
      </w:r>
      <w:proofErr w:type="spellEnd"/>
      <w:r>
        <w:t xml:space="preserve"> alle </w:t>
      </w:r>
      <w:proofErr w:type="spellStart"/>
      <w:r>
        <w:t>warheit</w:t>
      </w:r>
      <w:proofErr w:type="spellEnd"/>
      <w:r>
        <w:t xml:space="preserve"> leitet. </w:t>
      </w:r>
      <w:proofErr w:type="spellStart"/>
      <w:r>
        <w:t>Hierauß</w:t>
      </w:r>
      <w:proofErr w:type="spellEnd"/>
      <w:r>
        <w:t xml:space="preserve"> </w:t>
      </w:r>
      <w:proofErr w:type="spellStart"/>
      <w:r>
        <w:t>kommets</w:t>
      </w:r>
      <w:proofErr w:type="spellEnd"/>
      <w:r>
        <w:t xml:space="preserve">, das wir den </w:t>
      </w:r>
      <w:proofErr w:type="spellStart"/>
      <w:r>
        <w:t>menschen</w:t>
      </w:r>
      <w:proofErr w:type="spellEnd"/>
      <w:r>
        <w:t xml:space="preserve"> und der </w:t>
      </w:r>
      <w:proofErr w:type="spellStart"/>
      <w:r>
        <w:t>welt</w:t>
      </w:r>
      <w:proofErr w:type="spellEnd"/>
      <w:r>
        <w:t xml:space="preserve"> nicht gefallen und behagen </w:t>
      </w:r>
      <w:proofErr w:type="spellStart"/>
      <w:r>
        <w:t>künnen</w:t>
      </w:r>
      <w:proofErr w:type="spellEnd"/>
      <w:r>
        <w:t xml:space="preserve">, ja von </w:t>
      </w:r>
      <w:proofErr w:type="spellStart"/>
      <w:r>
        <w:t>inen</w:t>
      </w:r>
      <w:proofErr w:type="spellEnd"/>
      <w:r>
        <w:t xml:space="preserve"> gehaßt und </w:t>
      </w:r>
      <w:proofErr w:type="spellStart"/>
      <w:r>
        <w:t>getödt</w:t>
      </w:r>
      <w:proofErr w:type="spellEnd"/>
      <w:r>
        <w:t xml:space="preserve"> müssen werden. Dann wir haben den bei uns, der alle </w:t>
      </w:r>
      <w:proofErr w:type="spellStart"/>
      <w:r>
        <w:t>ire</w:t>
      </w:r>
      <w:proofErr w:type="spellEnd"/>
      <w:r>
        <w:t xml:space="preserve"> </w:t>
      </w:r>
      <w:proofErr w:type="spellStart"/>
      <w:r>
        <w:t>anschleg</w:t>
      </w:r>
      <w:proofErr w:type="spellEnd"/>
      <w:r>
        <w:t xml:space="preserve">, </w:t>
      </w:r>
      <w:proofErr w:type="spellStart"/>
      <w:r>
        <w:t>vornemen</w:t>
      </w:r>
      <w:proofErr w:type="spellEnd"/>
      <w:r>
        <w:t xml:space="preserve"> und </w:t>
      </w:r>
      <w:proofErr w:type="spellStart"/>
      <w:r>
        <w:t>werck</w:t>
      </w:r>
      <w:proofErr w:type="spellEnd"/>
      <w:r>
        <w:t xml:space="preserve"> strafft und </w:t>
      </w:r>
      <w:proofErr w:type="spellStart"/>
      <w:r>
        <w:t>veracht</w:t>
      </w:r>
      <w:proofErr w:type="spellEnd"/>
      <w:r>
        <w:t xml:space="preserve">, mit dem lebendigen </w:t>
      </w:r>
      <w:proofErr w:type="spellStart"/>
      <w:r>
        <w:t>wort</w:t>
      </w:r>
      <w:proofErr w:type="spellEnd"/>
      <w:r>
        <w:t xml:space="preserve"> des Herrn, als uns Herr selber sagt Joan. 7. **Die </w:t>
      </w:r>
      <w:proofErr w:type="spellStart"/>
      <w:r>
        <w:t>welt</w:t>
      </w:r>
      <w:proofErr w:type="spellEnd"/>
      <w:r>
        <w:t xml:space="preserve"> haßt mich, dann ich zeuge, das </w:t>
      </w:r>
      <w:proofErr w:type="spellStart"/>
      <w:r>
        <w:t>ire</w:t>
      </w:r>
      <w:proofErr w:type="spellEnd"/>
      <w:r>
        <w:t xml:space="preserve"> </w:t>
      </w:r>
      <w:proofErr w:type="spellStart"/>
      <w:r>
        <w:t>werck</w:t>
      </w:r>
      <w:proofErr w:type="spellEnd"/>
      <w:r>
        <w:t xml:space="preserve"> </w:t>
      </w:r>
      <w:proofErr w:type="spellStart"/>
      <w:r>
        <w:t>böß</w:t>
      </w:r>
      <w:proofErr w:type="spellEnd"/>
      <w:r>
        <w:t xml:space="preserve"> sind.** So sehen wir nun, das sie von allen </w:t>
      </w:r>
      <w:proofErr w:type="spellStart"/>
      <w:r>
        <w:t>irer</w:t>
      </w:r>
      <w:proofErr w:type="spellEnd"/>
      <w:r>
        <w:t xml:space="preserve"> </w:t>
      </w:r>
      <w:proofErr w:type="spellStart"/>
      <w:r>
        <w:t>verderbnuß</w:t>
      </w:r>
      <w:proofErr w:type="spellEnd"/>
      <w:r>
        <w:t xml:space="preserve"> das </w:t>
      </w:r>
      <w:proofErr w:type="spellStart"/>
      <w:r>
        <w:t>wort</w:t>
      </w:r>
      <w:proofErr w:type="spellEnd"/>
      <w:r>
        <w:t xml:space="preserve"> des Herrn verfolgen und verdammen, an denen, die es durch den geist des Herren </w:t>
      </w:r>
      <w:proofErr w:type="spellStart"/>
      <w:r>
        <w:t>außruffen</w:t>
      </w:r>
      <w:proofErr w:type="spellEnd"/>
      <w:r>
        <w:t xml:space="preserve"> und </w:t>
      </w:r>
      <w:proofErr w:type="spellStart"/>
      <w:r>
        <w:t>außbreytten</w:t>
      </w:r>
      <w:proofErr w:type="spellEnd"/>
      <w:r>
        <w:t xml:space="preserve">. Sehen, </w:t>
      </w:r>
      <w:proofErr w:type="spellStart"/>
      <w:r>
        <w:t>diß</w:t>
      </w:r>
      <w:proofErr w:type="spellEnd"/>
      <w:r>
        <w:t xml:space="preserve"> </w:t>
      </w:r>
      <w:proofErr w:type="spellStart"/>
      <w:r>
        <w:t>seind</w:t>
      </w:r>
      <w:proofErr w:type="spellEnd"/>
      <w:r>
        <w:t xml:space="preserve"> die </w:t>
      </w:r>
      <w:proofErr w:type="spellStart"/>
      <w:r>
        <w:t>gutte</w:t>
      </w:r>
      <w:proofErr w:type="spellEnd"/>
      <w:r>
        <w:t xml:space="preserve"> </w:t>
      </w:r>
      <w:proofErr w:type="spellStart"/>
      <w:r>
        <w:t>werck</w:t>
      </w:r>
      <w:proofErr w:type="spellEnd"/>
      <w:r>
        <w:t xml:space="preserve"> </w:t>
      </w:r>
      <w:proofErr w:type="spellStart"/>
      <w:r>
        <w:t>deß</w:t>
      </w:r>
      <w:proofErr w:type="spellEnd"/>
      <w:r>
        <w:t xml:space="preserve"> freien willens, der </w:t>
      </w:r>
      <w:proofErr w:type="spellStart"/>
      <w:r>
        <w:t>anderst</w:t>
      </w:r>
      <w:proofErr w:type="spellEnd"/>
      <w:r>
        <w:t xml:space="preserve"> nichts vermag, dann das zur </w:t>
      </w:r>
      <w:proofErr w:type="spellStart"/>
      <w:r>
        <w:t>verdamnuß</w:t>
      </w:r>
      <w:proofErr w:type="spellEnd"/>
      <w:r>
        <w:t xml:space="preserve"> dienet, da sie doch so </w:t>
      </w:r>
      <w:proofErr w:type="spellStart"/>
      <w:r>
        <w:t>vil</w:t>
      </w:r>
      <w:proofErr w:type="spellEnd"/>
      <w:r>
        <w:t xml:space="preserve"> von </w:t>
      </w:r>
      <w:proofErr w:type="spellStart"/>
      <w:r>
        <w:t>blappern</w:t>
      </w:r>
      <w:proofErr w:type="spellEnd"/>
      <w:r>
        <w:t xml:space="preserve">, und wissen selbst </w:t>
      </w:r>
      <w:proofErr w:type="spellStart"/>
      <w:r>
        <w:t>nit</w:t>
      </w:r>
      <w:proofErr w:type="spellEnd"/>
      <w:r>
        <w:t xml:space="preserve"> (auch nach weltlicher </w:t>
      </w:r>
      <w:proofErr w:type="spellStart"/>
      <w:r>
        <w:t>weißheit</w:t>
      </w:r>
      <w:proofErr w:type="spellEnd"/>
      <w:r>
        <w:t xml:space="preserve"> zu sprechen) was sie reden oder sagen. Daraus wir </w:t>
      </w:r>
      <w:proofErr w:type="spellStart"/>
      <w:r>
        <w:t>mügen</w:t>
      </w:r>
      <w:proofErr w:type="spellEnd"/>
      <w:r>
        <w:t xml:space="preserve"> ermessen, wie </w:t>
      </w:r>
      <w:proofErr w:type="spellStart"/>
      <w:r>
        <w:t>gantz</w:t>
      </w:r>
      <w:proofErr w:type="spellEnd"/>
      <w:r>
        <w:t xml:space="preserve"> und gar die </w:t>
      </w:r>
      <w:proofErr w:type="spellStart"/>
      <w:r>
        <w:t>prophecei</w:t>
      </w:r>
      <w:proofErr w:type="spellEnd"/>
      <w:r>
        <w:t xml:space="preserve"> Pauli 2. </w:t>
      </w:r>
      <w:proofErr w:type="spellStart"/>
      <w:r>
        <w:t>Timoth</w:t>
      </w:r>
      <w:proofErr w:type="spellEnd"/>
      <w:r>
        <w:t xml:space="preserve">. 3. erfüllt </w:t>
      </w:r>
      <w:proofErr w:type="spellStart"/>
      <w:r>
        <w:t>wirt</w:t>
      </w:r>
      <w:proofErr w:type="spellEnd"/>
      <w:r>
        <w:t xml:space="preserve"> werden: Sie werden </w:t>
      </w:r>
      <w:proofErr w:type="spellStart"/>
      <w:r>
        <w:t>nit</w:t>
      </w:r>
      <w:proofErr w:type="spellEnd"/>
      <w:r>
        <w:t xml:space="preserve"> </w:t>
      </w:r>
      <w:proofErr w:type="spellStart"/>
      <w:r>
        <w:t>auffhören</w:t>
      </w:r>
      <w:proofErr w:type="spellEnd"/>
      <w:r>
        <w:t xml:space="preserve">, dann </w:t>
      </w:r>
      <w:proofErr w:type="spellStart"/>
      <w:r>
        <w:t>ir</w:t>
      </w:r>
      <w:proofErr w:type="spellEnd"/>
      <w:r>
        <w:t xml:space="preserve"> </w:t>
      </w:r>
      <w:proofErr w:type="spellStart"/>
      <w:r>
        <w:t>torheit</w:t>
      </w:r>
      <w:proofErr w:type="spellEnd"/>
      <w:r>
        <w:t xml:space="preserve"> </w:t>
      </w:r>
      <w:proofErr w:type="spellStart"/>
      <w:r>
        <w:t>wirt</w:t>
      </w:r>
      <w:proofErr w:type="spellEnd"/>
      <w:r>
        <w:t xml:space="preserve"> </w:t>
      </w:r>
      <w:proofErr w:type="spellStart"/>
      <w:r>
        <w:t>iederman</w:t>
      </w:r>
      <w:proofErr w:type="spellEnd"/>
      <w:r>
        <w:t xml:space="preserve"> offenbar werden, ja sie ist den meisten teil an tag kommen, on das, das sie </w:t>
      </w:r>
      <w:proofErr w:type="spellStart"/>
      <w:r>
        <w:t>alhie</w:t>
      </w:r>
      <w:proofErr w:type="spellEnd"/>
      <w:r>
        <w:t xml:space="preserve"> noch ein wenig verdeckt ist, und wenn sie die mit reden </w:t>
      </w:r>
      <w:proofErr w:type="spellStart"/>
      <w:r>
        <w:t>nit</w:t>
      </w:r>
      <w:proofErr w:type="spellEnd"/>
      <w:r>
        <w:t xml:space="preserve"> </w:t>
      </w:r>
      <w:proofErr w:type="spellStart"/>
      <w:r>
        <w:t>lenger</w:t>
      </w:r>
      <w:proofErr w:type="spellEnd"/>
      <w:r>
        <w:t xml:space="preserve"> verdecken und verbergen künden [können], wollen sie der </w:t>
      </w:r>
      <w:proofErr w:type="spellStart"/>
      <w:r>
        <w:t>gewalt</w:t>
      </w:r>
      <w:proofErr w:type="spellEnd"/>
      <w:r>
        <w:t xml:space="preserve"> dar zu </w:t>
      </w:r>
      <w:proofErr w:type="spellStart"/>
      <w:r>
        <w:t>gebrauchem</w:t>
      </w:r>
      <w:proofErr w:type="spellEnd"/>
      <w:r>
        <w:t xml:space="preserve"> und sehen die armen </w:t>
      </w:r>
      <w:proofErr w:type="spellStart"/>
      <w:r>
        <w:t>verblendten</w:t>
      </w:r>
      <w:proofErr w:type="spellEnd"/>
      <w:r>
        <w:t xml:space="preserve"> </w:t>
      </w:r>
      <w:proofErr w:type="spellStart"/>
      <w:r>
        <w:t>menschen</w:t>
      </w:r>
      <w:proofErr w:type="spellEnd"/>
      <w:r>
        <w:t xml:space="preserve"> </w:t>
      </w:r>
      <w:proofErr w:type="spellStart"/>
      <w:r>
        <w:t>it</w:t>
      </w:r>
      <w:proofErr w:type="spellEnd"/>
      <w:r>
        <w:t xml:space="preserve"> (der sich Gott müsse erbarmen </w:t>
      </w:r>
      <w:proofErr w:type="spellStart"/>
      <w:r>
        <w:t>alß</w:t>
      </w:r>
      <w:proofErr w:type="spellEnd"/>
      <w:r>
        <w:t xml:space="preserve"> er sich unser </w:t>
      </w:r>
      <w:proofErr w:type="spellStart"/>
      <w:r>
        <w:t>erbarmete</w:t>
      </w:r>
      <w:proofErr w:type="spellEnd"/>
      <w:r>
        <w:t xml:space="preserve">, da wir auch in solcher </w:t>
      </w:r>
      <w:proofErr w:type="spellStart"/>
      <w:r>
        <w:t>blindheit</w:t>
      </w:r>
      <w:proofErr w:type="spellEnd"/>
      <w:r>
        <w:t xml:space="preserve"> </w:t>
      </w:r>
      <w:proofErr w:type="spellStart"/>
      <w:r>
        <w:t>wandleten</w:t>
      </w:r>
      <w:proofErr w:type="spellEnd"/>
      <w:r>
        <w:t xml:space="preserve">), das </w:t>
      </w:r>
      <w:proofErr w:type="spellStart"/>
      <w:r>
        <w:t>ie</w:t>
      </w:r>
      <w:proofErr w:type="spellEnd"/>
      <w:r>
        <w:t xml:space="preserve"> </w:t>
      </w:r>
      <w:proofErr w:type="spellStart"/>
      <w:r>
        <w:t>meher</w:t>
      </w:r>
      <w:proofErr w:type="spellEnd"/>
      <w:r>
        <w:t xml:space="preserve"> sie der </w:t>
      </w:r>
      <w:proofErr w:type="spellStart"/>
      <w:r>
        <w:t>gewalt</w:t>
      </w:r>
      <w:proofErr w:type="spellEnd"/>
      <w:r>
        <w:t xml:space="preserve"> </w:t>
      </w:r>
      <w:proofErr w:type="spellStart"/>
      <w:r>
        <w:t>darzu</w:t>
      </w:r>
      <w:proofErr w:type="spellEnd"/>
      <w:r>
        <w:t xml:space="preserve"> brauchen, </w:t>
      </w:r>
      <w:proofErr w:type="spellStart"/>
      <w:r>
        <w:t>ie</w:t>
      </w:r>
      <w:proofErr w:type="spellEnd"/>
      <w:r>
        <w:t xml:space="preserve"> mehr sie </w:t>
      </w:r>
      <w:proofErr w:type="spellStart"/>
      <w:r>
        <w:t>ire</w:t>
      </w:r>
      <w:proofErr w:type="spellEnd"/>
      <w:r>
        <w:t xml:space="preserve"> </w:t>
      </w:r>
      <w:proofErr w:type="spellStart"/>
      <w:r>
        <w:t>torheit</w:t>
      </w:r>
      <w:proofErr w:type="spellEnd"/>
      <w:r>
        <w:t xml:space="preserve"> offenbar machen. Ja sie müssen der </w:t>
      </w:r>
      <w:proofErr w:type="spellStart"/>
      <w:r>
        <w:t>gewalt</w:t>
      </w:r>
      <w:proofErr w:type="spellEnd"/>
      <w:r>
        <w:t xml:space="preserve"> </w:t>
      </w:r>
      <w:proofErr w:type="spellStart"/>
      <w:r>
        <w:t>darzu</w:t>
      </w:r>
      <w:proofErr w:type="spellEnd"/>
      <w:r>
        <w:t xml:space="preserve"> gebrauchen, uff das sie </w:t>
      </w:r>
      <w:proofErr w:type="spellStart"/>
      <w:r>
        <w:t>dieselbig</w:t>
      </w:r>
      <w:proofErr w:type="spellEnd"/>
      <w:r>
        <w:t xml:space="preserve"> </w:t>
      </w:r>
      <w:proofErr w:type="spellStart"/>
      <w:r>
        <w:t>torheit</w:t>
      </w:r>
      <w:proofErr w:type="spellEnd"/>
      <w:r>
        <w:t xml:space="preserve"> offenbaren, </w:t>
      </w:r>
      <w:proofErr w:type="spellStart"/>
      <w:r>
        <w:t>sunst</w:t>
      </w:r>
      <w:proofErr w:type="spellEnd"/>
      <w:r>
        <w:t xml:space="preserve"> </w:t>
      </w:r>
      <w:proofErr w:type="spellStart"/>
      <w:r>
        <w:t>fiengen</w:t>
      </w:r>
      <w:proofErr w:type="spellEnd"/>
      <w:r>
        <w:t xml:space="preserve"> </w:t>
      </w:r>
      <w:proofErr w:type="spellStart"/>
      <w:r>
        <w:t>sy</w:t>
      </w:r>
      <w:proofErr w:type="spellEnd"/>
      <w:r>
        <w:t xml:space="preserve"> sich selbst in allen den garnen und netzen, die sie </w:t>
      </w:r>
      <w:proofErr w:type="spellStart"/>
      <w:r>
        <w:t>aussspannen</w:t>
      </w:r>
      <w:proofErr w:type="spellEnd"/>
      <w:r>
        <w:t xml:space="preserve"> und </w:t>
      </w:r>
      <w:proofErr w:type="spellStart"/>
      <w:r>
        <w:t>außstrecken</w:t>
      </w:r>
      <w:proofErr w:type="spellEnd"/>
      <w:r>
        <w:t xml:space="preserve">, Gott mit den seinen </w:t>
      </w:r>
      <w:proofErr w:type="spellStart"/>
      <w:r>
        <w:t>darinn</w:t>
      </w:r>
      <w:proofErr w:type="spellEnd"/>
      <w:r>
        <w:t xml:space="preserve"> zu erschleichen und zu fangen. Das schafft der </w:t>
      </w:r>
      <w:proofErr w:type="spellStart"/>
      <w:r>
        <w:t>allmechtig</w:t>
      </w:r>
      <w:proofErr w:type="spellEnd"/>
      <w:r>
        <w:t xml:space="preserve"> Gott also, </w:t>
      </w:r>
      <w:proofErr w:type="spellStart"/>
      <w:r>
        <w:t>auff</w:t>
      </w:r>
      <w:proofErr w:type="spellEnd"/>
      <w:r>
        <w:t xml:space="preserve"> das wir bewegt werden zu der </w:t>
      </w:r>
      <w:proofErr w:type="spellStart"/>
      <w:r>
        <w:t>barmhertzigkeit</w:t>
      </w:r>
      <w:proofErr w:type="spellEnd"/>
      <w:r>
        <w:t xml:space="preserve">, für sie zu bitten, das sie Gott auch erlöse von so </w:t>
      </w:r>
      <w:proofErr w:type="spellStart"/>
      <w:r>
        <w:t>grosser</w:t>
      </w:r>
      <w:proofErr w:type="spellEnd"/>
      <w:r>
        <w:t xml:space="preserve"> </w:t>
      </w:r>
      <w:proofErr w:type="spellStart"/>
      <w:r>
        <w:t>blindtheit</w:t>
      </w:r>
      <w:proofErr w:type="spellEnd"/>
      <w:r>
        <w:t xml:space="preserve"> und </w:t>
      </w:r>
      <w:proofErr w:type="spellStart"/>
      <w:r>
        <w:t>bosheit</w:t>
      </w:r>
      <w:proofErr w:type="spellEnd"/>
      <w:r>
        <w:t xml:space="preserve">, </w:t>
      </w:r>
      <w:proofErr w:type="spellStart"/>
      <w:r>
        <w:t>darinne</w:t>
      </w:r>
      <w:proofErr w:type="spellEnd"/>
      <w:r>
        <w:t xml:space="preserve"> sie </w:t>
      </w:r>
      <w:proofErr w:type="spellStart"/>
      <w:r>
        <w:t>wandelen</w:t>
      </w:r>
      <w:proofErr w:type="spellEnd"/>
      <w:r>
        <w:t xml:space="preserve">. Zum andern, das uns Gott so sicher und </w:t>
      </w:r>
      <w:proofErr w:type="spellStart"/>
      <w:r>
        <w:t>gwiß</w:t>
      </w:r>
      <w:proofErr w:type="spellEnd"/>
      <w:r>
        <w:t xml:space="preserve"> mache der ewigen </w:t>
      </w:r>
      <w:proofErr w:type="spellStart"/>
      <w:r>
        <w:t>herrligkeit</w:t>
      </w:r>
      <w:proofErr w:type="spellEnd"/>
      <w:r>
        <w:t xml:space="preserve">, durch das Creutz und leiden, so sie uns an </w:t>
      </w:r>
      <w:proofErr w:type="spellStart"/>
      <w:r>
        <w:t>thund</w:t>
      </w:r>
      <w:proofErr w:type="spellEnd"/>
      <w:r>
        <w:t xml:space="preserve"> (uff das ich </w:t>
      </w:r>
      <w:proofErr w:type="spellStart"/>
      <w:r>
        <w:t>widerumb</w:t>
      </w:r>
      <w:proofErr w:type="spellEnd"/>
      <w:r>
        <w:t xml:space="preserve"> </w:t>
      </w:r>
      <w:proofErr w:type="spellStart"/>
      <w:r>
        <w:t>auff</w:t>
      </w:r>
      <w:proofErr w:type="spellEnd"/>
      <w:r>
        <w:t xml:space="preserve"> mein </w:t>
      </w:r>
      <w:proofErr w:type="spellStart"/>
      <w:r>
        <w:t>fürgenomen</w:t>
      </w:r>
      <w:proofErr w:type="spellEnd"/>
      <w:r>
        <w:t xml:space="preserve"> Thema komme), also verwandelt Gott das übel in das gut, und </w:t>
      </w:r>
      <w:proofErr w:type="spellStart"/>
      <w:r>
        <w:t>töstet</w:t>
      </w:r>
      <w:proofErr w:type="spellEnd"/>
      <w:r>
        <w:t xml:space="preserve"> uns in allen unseren </w:t>
      </w:r>
      <w:proofErr w:type="spellStart"/>
      <w:r>
        <w:t>trübsalen</w:t>
      </w:r>
      <w:proofErr w:type="spellEnd"/>
      <w:r>
        <w:t xml:space="preserve">, </w:t>
      </w:r>
      <w:proofErr w:type="spellStart"/>
      <w:r>
        <w:t>auff</w:t>
      </w:r>
      <w:proofErr w:type="spellEnd"/>
      <w:r>
        <w:t xml:space="preserve"> das wir trösten künden die, so da </w:t>
      </w:r>
      <w:proofErr w:type="spellStart"/>
      <w:r>
        <w:t>seind</w:t>
      </w:r>
      <w:proofErr w:type="spellEnd"/>
      <w:r>
        <w:t xml:space="preserve"> in </w:t>
      </w:r>
      <w:proofErr w:type="spellStart"/>
      <w:r>
        <w:t>allerley</w:t>
      </w:r>
      <w:proofErr w:type="spellEnd"/>
      <w:r>
        <w:t xml:space="preserve"> </w:t>
      </w:r>
      <w:proofErr w:type="spellStart"/>
      <w:r>
        <w:t>trübsal</w:t>
      </w:r>
      <w:proofErr w:type="spellEnd"/>
      <w:r>
        <w:t xml:space="preserve">, mit </w:t>
      </w:r>
      <w:proofErr w:type="spellStart"/>
      <w:r>
        <w:t>demselbigen</w:t>
      </w:r>
      <w:proofErr w:type="spellEnd"/>
      <w:r>
        <w:t xml:space="preserve"> </w:t>
      </w:r>
      <w:proofErr w:type="spellStart"/>
      <w:r>
        <w:t>trost</w:t>
      </w:r>
      <w:proofErr w:type="spellEnd"/>
      <w:r>
        <w:t xml:space="preserve">, damit wir von im getröstet werden. Dann gleich wie </w:t>
      </w:r>
      <w:proofErr w:type="spellStart"/>
      <w:r>
        <w:t>vil</w:t>
      </w:r>
      <w:proofErr w:type="spellEnd"/>
      <w:r>
        <w:t xml:space="preserve"> </w:t>
      </w:r>
      <w:proofErr w:type="spellStart"/>
      <w:r>
        <w:t>leidens</w:t>
      </w:r>
      <w:proofErr w:type="spellEnd"/>
      <w:r>
        <w:t xml:space="preserve"> des Herren </w:t>
      </w:r>
      <w:proofErr w:type="spellStart"/>
      <w:r>
        <w:t>uber</w:t>
      </w:r>
      <w:proofErr w:type="spellEnd"/>
      <w:r>
        <w:t xml:space="preserve"> uns </w:t>
      </w:r>
      <w:proofErr w:type="spellStart"/>
      <w:r>
        <w:t>kompt</w:t>
      </w:r>
      <w:proofErr w:type="spellEnd"/>
      <w:r>
        <w:t xml:space="preserve">, also </w:t>
      </w:r>
      <w:proofErr w:type="spellStart"/>
      <w:r>
        <w:t>kompt</w:t>
      </w:r>
      <w:proofErr w:type="spellEnd"/>
      <w:r>
        <w:t xml:space="preserve"> auch </w:t>
      </w:r>
      <w:proofErr w:type="spellStart"/>
      <w:r>
        <w:t>vil</w:t>
      </w:r>
      <w:proofErr w:type="spellEnd"/>
      <w:r>
        <w:t xml:space="preserve"> </w:t>
      </w:r>
      <w:proofErr w:type="spellStart"/>
      <w:r>
        <w:t>trosts</w:t>
      </w:r>
      <w:proofErr w:type="spellEnd"/>
      <w:r>
        <w:t xml:space="preserve"> </w:t>
      </w:r>
      <w:proofErr w:type="spellStart"/>
      <w:r>
        <w:t>uber</w:t>
      </w:r>
      <w:proofErr w:type="spellEnd"/>
      <w:r>
        <w:t xml:space="preserve"> uns, durch den Herrn Christum 2. Corinth. 1, also das wir in der </w:t>
      </w:r>
      <w:proofErr w:type="spellStart"/>
      <w:r>
        <w:t>gnad</w:t>
      </w:r>
      <w:proofErr w:type="spellEnd"/>
      <w:r>
        <w:t xml:space="preserve"> </w:t>
      </w:r>
      <w:proofErr w:type="spellStart"/>
      <w:r>
        <w:t>gottes</w:t>
      </w:r>
      <w:proofErr w:type="spellEnd"/>
      <w:r>
        <w:t xml:space="preserve"> stehen, uns </w:t>
      </w:r>
      <w:proofErr w:type="spellStart"/>
      <w:r>
        <w:t>nit</w:t>
      </w:r>
      <w:proofErr w:type="spellEnd"/>
      <w:r>
        <w:t xml:space="preserve"> allein </w:t>
      </w:r>
      <w:proofErr w:type="spellStart"/>
      <w:r>
        <w:t>berümen</w:t>
      </w:r>
      <w:proofErr w:type="spellEnd"/>
      <w:r>
        <w:t xml:space="preserve"> mögen der </w:t>
      </w:r>
      <w:proofErr w:type="spellStart"/>
      <w:r>
        <w:t>hoffnung</w:t>
      </w:r>
      <w:proofErr w:type="spellEnd"/>
      <w:r>
        <w:t xml:space="preserve"> zukünftiger </w:t>
      </w:r>
      <w:proofErr w:type="spellStart"/>
      <w:r>
        <w:t>herrligkeit</w:t>
      </w:r>
      <w:proofErr w:type="spellEnd"/>
      <w:r>
        <w:t xml:space="preserve">, </w:t>
      </w:r>
      <w:proofErr w:type="spellStart"/>
      <w:r>
        <w:t>sonder</w:t>
      </w:r>
      <w:proofErr w:type="spellEnd"/>
      <w:r>
        <w:t xml:space="preserve"> </w:t>
      </w:r>
      <w:proofErr w:type="spellStart"/>
      <w:r>
        <w:t>rümen</w:t>
      </w:r>
      <w:proofErr w:type="spellEnd"/>
      <w:r>
        <w:t xml:space="preserve"> uns auch der </w:t>
      </w:r>
      <w:proofErr w:type="spellStart"/>
      <w:r>
        <w:t>trübsalen</w:t>
      </w:r>
      <w:proofErr w:type="spellEnd"/>
      <w:r>
        <w:t xml:space="preserve">, dieweil wir wissen das </w:t>
      </w:r>
      <w:proofErr w:type="spellStart"/>
      <w:r>
        <w:t>trübsal</w:t>
      </w:r>
      <w:proofErr w:type="spellEnd"/>
      <w:r>
        <w:t xml:space="preserve"> </w:t>
      </w:r>
      <w:proofErr w:type="spellStart"/>
      <w:r>
        <w:t>gedult</w:t>
      </w:r>
      <w:proofErr w:type="spellEnd"/>
      <w:r>
        <w:t xml:space="preserve"> bringt, die </w:t>
      </w:r>
      <w:proofErr w:type="spellStart"/>
      <w:r>
        <w:t>gedult</w:t>
      </w:r>
      <w:proofErr w:type="spellEnd"/>
      <w:r>
        <w:t xml:space="preserve"> aber bringt </w:t>
      </w:r>
      <w:proofErr w:type="spellStart"/>
      <w:r>
        <w:t>erfarung</w:t>
      </w:r>
      <w:proofErr w:type="spellEnd"/>
      <w:r>
        <w:t xml:space="preserve">, die </w:t>
      </w:r>
      <w:proofErr w:type="spellStart"/>
      <w:r>
        <w:t>erfarung</w:t>
      </w:r>
      <w:proofErr w:type="spellEnd"/>
      <w:r>
        <w:t xml:space="preserve"> bringt </w:t>
      </w:r>
      <w:proofErr w:type="spellStart"/>
      <w:r>
        <w:t>hoffnung</w:t>
      </w:r>
      <w:proofErr w:type="spellEnd"/>
      <w:r>
        <w:t xml:space="preserve">, die </w:t>
      </w:r>
      <w:proofErr w:type="spellStart"/>
      <w:r>
        <w:t>hoffnung</w:t>
      </w:r>
      <w:proofErr w:type="spellEnd"/>
      <w:r>
        <w:t xml:space="preserve"> aber laßt </w:t>
      </w:r>
      <w:proofErr w:type="spellStart"/>
      <w:r>
        <w:t>nit</w:t>
      </w:r>
      <w:proofErr w:type="spellEnd"/>
      <w:r>
        <w:t xml:space="preserve"> zu </w:t>
      </w:r>
      <w:proofErr w:type="spellStart"/>
      <w:r>
        <w:t>schanden</w:t>
      </w:r>
      <w:proofErr w:type="spellEnd"/>
      <w:r>
        <w:t xml:space="preserve"> werden: das alles </w:t>
      </w:r>
      <w:proofErr w:type="spellStart"/>
      <w:r>
        <w:t>darumb</w:t>
      </w:r>
      <w:proofErr w:type="spellEnd"/>
      <w:r>
        <w:t xml:space="preserve">, das die liebe Gottes </w:t>
      </w:r>
      <w:proofErr w:type="spellStart"/>
      <w:r>
        <w:t>außgegossen</w:t>
      </w:r>
      <w:proofErr w:type="spellEnd"/>
      <w:r>
        <w:t xml:space="preserve"> ist in unser </w:t>
      </w:r>
      <w:proofErr w:type="spellStart"/>
      <w:r>
        <w:t>hertz</w:t>
      </w:r>
      <w:proofErr w:type="spellEnd"/>
      <w:r>
        <w:t xml:space="preserve">, durch den heiligen geist, welcher uns gegeben ist. Ro. 5, deß sei Gott in </w:t>
      </w:r>
      <w:proofErr w:type="spellStart"/>
      <w:r>
        <w:t>ewigkeit</w:t>
      </w:r>
      <w:proofErr w:type="spellEnd"/>
      <w:r>
        <w:t xml:space="preserve"> gelobt, der uns also sicher macht der ewigen </w:t>
      </w:r>
      <w:proofErr w:type="spellStart"/>
      <w:r>
        <w:t>herligkeit</w:t>
      </w:r>
      <w:proofErr w:type="spellEnd"/>
      <w:r>
        <w:t xml:space="preserve"> und ewigen </w:t>
      </w:r>
      <w:proofErr w:type="spellStart"/>
      <w:r>
        <w:t>lebens</w:t>
      </w:r>
      <w:proofErr w:type="spellEnd"/>
      <w:r>
        <w:t xml:space="preserve"> zu seinem </w:t>
      </w:r>
      <w:proofErr w:type="spellStart"/>
      <w:r>
        <w:t>preiß</w:t>
      </w:r>
      <w:proofErr w:type="spellEnd"/>
      <w:r>
        <w:t xml:space="preserve">. Hie ist die Creatur und </w:t>
      </w:r>
      <w:proofErr w:type="spellStart"/>
      <w:r>
        <w:t>seuftzt</w:t>
      </w:r>
      <w:proofErr w:type="spellEnd"/>
      <w:r>
        <w:t xml:space="preserve">, und ist in angst wie ein </w:t>
      </w:r>
      <w:proofErr w:type="spellStart"/>
      <w:r>
        <w:t>weib</w:t>
      </w:r>
      <w:proofErr w:type="spellEnd"/>
      <w:r>
        <w:t xml:space="preserve"> in </w:t>
      </w:r>
      <w:proofErr w:type="spellStart"/>
      <w:r>
        <w:t>kindsnöten</w:t>
      </w:r>
      <w:proofErr w:type="spellEnd"/>
      <w:r>
        <w:t xml:space="preserve">. Hie </w:t>
      </w:r>
      <w:proofErr w:type="spellStart"/>
      <w:r>
        <w:t>seind</w:t>
      </w:r>
      <w:proofErr w:type="spellEnd"/>
      <w:r>
        <w:t xml:space="preserve"> wir, die </w:t>
      </w:r>
      <w:proofErr w:type="spellStart"/>
      <w:r>
        <w:t>erstling</w:t>
      </w:r>
      <w:proofErr w:type="spellEnd"/>
      <w:r>
        <w:t xml:space="preserve"> des </w:t>
      </w:r>
      <w:proofErr w:type="spellStart"/>
      <w:r>
        <w:t>geists</w:t>
      </w:r>
      <w:proofErr w:type="spellEnd"/>
      <w:r>
        <w:t xml:space="preserve"> haben, und </w:t>
      </w:r>
      <w:proofErr w:type="spellStart"/>
      <w:r>
        <w:t>seuftzen</w:t>
      </w:r>
      <w:proofErr w:type="spellEnd"/>
      <w:r>
        <w:t xml:space="preserve"> bei uns </w:t>
      </w:r>
      <w:proofErr w:type="spellStart"/>
      <w:r>
        <w:t>selbs</w:t>
      </w:r>
      <w:proofErr w:type="spellEnd"/>
      <w:r>
        <w:t xml:space="preserve"> nach der </w:t>
      </w:r>
      <w:proofErr w:type="spellStart"/>
      <w:r>
        <w:t>kindschafft</w:t>
      </w:r>
      <w:proofErr w:type="spellEnd"/>
      <w:r>
        <w:t xml:space="preserve">, und warten </w:t>
      </w:r>
      <w:proofErr w:type="spellStart"/>
      <w:r>
        <w:t>auff</w:t>
      </w:r>
      <w:proofErr w:type="spellEnd"/>
      <w:r>
        <w:t xml:space="preserve"> unsers </w:t>
      </w:r>
      <w:proofErr w:type="spellStart"/>
      <w:r>
        <w:t>leibes</w:t>
      </w:r>
      <w:proofErr w:type="spellEnd"/>
      <w:r>
        <w:t xml:space="preserve"> </w:t>
      </w:r>
      <w:proofErr w:type="spellStart"/>
      <w:r>
        <w:t>erlösung</w:t>
      </w:r>
      <w:proofErr w:type="spellEnd"/>
      <w:r>
        <w:t xml:space="preserve">. Hie ist der heilig geist und hilft unser </w:t>
      </w:r>
      <w:proofErr w:type="spellStart"/>
      <w:r>
        <w:t>schwachheit</w:t>
      </w:r>
      <w:proofErr w:type="spellEnd"/>
      <w:r>
        <w:t xml:space="preserve">, und vertritt uns </w:t>
      </w:r>
      <w:proofErr w:type="spellStart"/>
      <w:r>
        <w:t>selbs</w:t>
      </w:r>
      <w:proofErr w:type="spellEnd"/>
      <w:r>
        <w:t xml:space="preserve"> </w:t>
      </w:r>
      <w:proofErr w:type="spellStart"/>
      <w:r>
        <w:t>gewaltigklich</w:t>
      </w:r>
      <w:proofErr w:type="spellEnd"/>
      <w:r>
        <w:t xml:space="preserve"> mit </w:t>
      </w:r>
      <w:proofErr w:type="spellStart"/>
      <w:r>
        <w:t>unaußsprechlichen</w:t>
      </w:r>
      <w:proofErr w:type="spellEnd"/>
      <w:r>
        <w:t xml:space="preserve"> </w:t>
      </w:r>
      <w:proofErr w:type="spellStart"/>
      <w:r>
        <w:t>seuftzen</w:t>
      </w:r>
      <w:proofErr w:type="spellEnd"/>
      <w:r>
        <w:t xml:space="preserve">. Hie ist Gott für uns, der seinen einigen </w:t>
      </w:r>
      <w:proofErr w:type="spellStart"/>
      <w:r>
        <w:t>sun</w:t>
      </w:r>
      <w:proofErr w:type="spellEnd"/>
      <w:r>
        <w:t xml:space="preserve"> für uns alle dahin geben hat, und mit im alles frei </w:t>
      </w:r>
      <w:proofErr w:type="spellStart"/>
      <w:r>
        <w:t>geschencket</w:t>
      </w:r>
      <w:proofErr w:type="spellEnd"/>
      <w:r>
        <w:t xml:space="preserve">. Wer </w:t>
      </w:r>
      <w:proofErr w:type="spellStart"/>
      <w:r>
        <w:t>wil</w:t>
      </w:r>
      <w:proofErr w:type="spellEnd"/>
      <w:r>
        <w:t xml:space="preserve"> uns nu beschuldigen, rc. Gott rechtfertiget uns, wer will uns verdammen? Hie ist der Herr Christus, der gestorben ist für unsere </w:t>
      </w:r>
      <w:proofErr w:type="spellStart"/>
      <w:r>
        <w:t>sund</w:t>
      </w:r>
      <w:proofErr w:type="spellEnd"/>
      <w:r>
        <w:t xml:space="preserve">, </w:t>
      </w:r>
      <w:proofErr w:type="spellStart"/>
      <w:r>
        <w:t>auffgestanden</w:t>
      </w:r>
      <w:proofErr w:type="spellEnd"/>
      <w:r>
        <w:t xml:space="preserve"> </w:t>
      </w:r>
      <w:proofErr w:type="spellStart"/>
      <w:r>
        <w:t>umb</w:t>
      </w:r>
      <w:proofErr w:type="spellEnd"/>
      <w:r>
        <w:t xml:space="preserve"> unsrer </w:t>
      </w:r>
      <w:proofErr w:type="spellStart"/>
      <w:r>
        <w:t>rechtfertigung</w:t>
      </w:r>
      <w:proofErr w:type="spellEnd"/>
      <w:r>
        <w:t xml:space="preserve"> willen, und ist zur rechten </w:t>
      </w:r>
      <w:proofErr w:type="spellStart"/>
      <w:r>
        <w:t>hand</w:t>
      </w:r>
      <w:proofErr w:type="spellEnd"/>
      <w:r>
        <w:t xml:space="preserve"> </w:t>
      </w:r>
      <w:proofErr w:type="spellStart"/>
      <w:r>
        <w:t>gottes</w:t>
      </w:r>
      <w:proofErr w:type="spellEnd"/>
      <w:r>
        <w:t xml:space="preserve"> und vertritt uns [als] der einig </w:t>
      </w:r>
      <w:proofErr w:type="spellStart"/>
      <w:r>
        <w:t>allmechtig</w:t>
      </w:r>
      <w:proofErr w:type="spellEnd"/>
      <w:r>
        <w:t xml:space="preserve"> </w:t>
      </w:r>
      <w:proofErr w:type="spellStart"/>
      <w:r>
        <w:t>mitler</w:t>
      </w:r>
      <w:proofErr w:type="spellEnd"/>
      <w:r>
        <w:t xml:space="preserve">. Wer </w:t>
      </w:r>
      <w:proofErr w:type="spellStart"/>
      <w:r>
        <w:t>wil</w:t>
      </w:r>
      <w:proofErr w:type="spellEnd"/>
      <w:r>
        <w:t xml:space="preserve"> uns denn scheiden von der liebe Gottes? </w:t>
      </w:r>
      <w:proofErr w:type="spellStart"/>
      <w:r>
        <w:t>trübsal</w:t>
      </w:r>
      <w:proofErr w:type="spellEnd"/>
      <w:r>
        <w:t xml:space="preserve"> oder angst? </w:t>
      </w:r>
      <w:proofErr w:type="spellStart"/>
      <w:r>
        <w:t>verfolgung</w:t>
      </w:r>
      <w:proofErr w:type="spellEnd"/>
      <w:r>
        <w:t xml:space="preserve"> oder </w:t>
      </w:r>
      <w:proofErr w:type="spellStart"/>
      <w:r>
        <w:t>hunger</w:t>
      </w:r>
      <w:proofErr w:type="spellEnd"/>
      <w:r>
        <w:t xml:space="preserve">? oder </w:t>
      </w:r>
      <w:proofErr w:type="spellStart"/>
      <w:r>
        <w:t>blösse</w:t>
      </w:r>
      <w:proofErr w:type="spellEnd"/>
      <w:r>
        <w:t xml:space="preserve">? oder </w:t>
      </w:r>
      <w:proofErr w:type="spellStart"/>
      <w:r>
        <w:t>gferligkeit</w:t>
      </w:r>
      <w:proofErr w:type="spellEnd"/>
      <w:r>
        <w:t xml:space="preserve">? oder </w:t>
      </w:r>
      <w:proofErr w:type="spellStart"/>
      <w:r>
        <w:t>schwert</w:t>
      </w:r>
      <w:proofErr w:type="spellEnd"/>
      <w:r>
        <w:t xml:space="preserve">? wie </w:t>
      </w:r>
      <w:proofErr w:type="spellStart"/>
      <w:r>
        <w:t>gschrieben</w:t>
      </w:r>
      <w:proofErr w:type="spellEnd"/>
      <w:r>
        <w:t xml:space="preserve"> stehet: </w:t>
      </w:r>
      <w:proofErr w:type="spellStart"/>
      <w:r>
        <w:t>Umb</w:t>
      </w:r>
      <w:proofErr w:type="spellEnd"/>
      <w:r>
        <w:t xml:space="preserve"> deinen willen werden wir getödtet den </w:t>
      </w:r>
      <w:proofErr w:type="spellStart"/>
      <w:r>
        <w:t>gantzen</w:t>
      </w:r>
      <w:proofErr w:type="spellEnd"/>
      <w:r>
        <w:t xml:space="preserve"> tag, wir sind gerechnet für </w:t>
      </w:r>
      <w:proofErr w:type="spellStart"/>
      <w:r>
        <w:t>schlachtschaf</w:t>
      </w:r>
      <w:proofErr w:type="spellEnd"/>
      <w:r>
        <w:t xml:space="preserve">. Aber in dem allen überwinden wir weit, </w:t>
      </w:r>
      <w:proofErr w:type="spellStart"/>
      <w:r>
        <w:t>umb</w:t>
      </w:r>
      <w:proofErr w:type="spellEnd"/>
      <w:r>
        <w:t xml:space="preserve"> des willen der uns geliebt hat. Denn wir sein gewiß, das weder </w:t>
      </w:r>
      <w:proofErr w:type="spellStart"/>
      <w:r>
        <w:t>tod</w:t>
      </w:r>
      <w:proofErr w:type="spellEnd"/>
      <w:r>
        <w:t xml:space="preserve"> noch leben, noch </w:t>
      </w:r>
      <w:proofErr w:type="spellStart"/>
      <w:r>
        <w:t>engel</w:t>
      </w:r>
      <w:proofErr w:type="spellEnd"/>
      <w:r>
        <w:t xml:space="preserve">, noch </w:t>
      </w:r>
      <w:proofErr w:type="spellStart"/>
      <w:r>
        <w:t>fürstenthum</w:t>
      </w:r>
      <w:proofErr w:type="spellEnd"/>
      <w:r>
        <w:t xml:space="preserve">, noch </w:t>
      </w:r>
      <w:proofErr w:type="spellStart"/>
      <w:r>
        <w:t>gewalt</w:t>
      </w:r>
      <w:proofErr w:type="spellEnd"/>
      <w:r>
        <w:t xml:space="preserve">, noch </w:t>
      </w:r>
      <w:proofErr w:type="spellStart"/>
      <w:r>
        <w:t>gegenwertigs</w:t>
      </w:r>
      <w:proofErr w:type="spellEnd"/>
      <w:r>
        <w:t xml:space="preserve">, noch </w:t>
      </w:r>
      <w:proofErr w:type="spellStart"/>
      <w:r>
        <w:t>zukünftigs</w:t>
      </w:r>
      <w:proofErr w:type="spellEnd"/>
      <w:r>
        <w:t xml:space="preserve">, noch </w:t>
      </w:r>
      <w:proofErr w:type="spellStart"/>
      <w:r>
        <w:t>hochs</w:t>
      </w:r>
      <w:proofErr w:type="spellEnd"/>
      <w:r>
        <w:t xml:space="preserve">, noch </w:t>
      </w:r>
      <w:proofErr w:type="spellStart"/>
      <w:r>
        <w:t>tiefs</w:t>
      </w:r>
      <w:proofErr w:type="spellEnd"/>
      <w:r>
        <w:t xml:space="preserve">, noch kein </w:t>
      </w:r>
      <w:proofErr w:type="spellStart"/>
      <w:r>
        <w:t>ander</w:t>
      </w:r>
      <w:proofErr w:type="spellEnd"/>
      <w:r>
        <w:t xml:space="preserve"> </w:t>
      </w:r>
      <w:proofErr w:type="spellStart"/>
      <w:r>
        <w:t>creatur</w:t>
      </w:r>
      <w:proofErr w:type="spellEnd"/>
      <w:r>
        <w:t xml:space="preserve"> uns vermag </w:t>
      </w:r>
      <w:proofErr w:type="spellStart"/>
      <w:r>
        <w:t>zuscheiden</w:t>
      </w:r>
      <w:proofErr w:type="spellEnd"/>
      <w:r>
        <w:t xml:space="preserve"> von der liebe Gotts, die </w:t>
      </w:r>
      <w:proofErr w:type="spellStart"/>
      <w:r>
        <w:t>inn</w:t>
      </w:r>
      <w:proofErr w:type="spellEnd"/>
      <w:r>
        <w:t xml:space="preserve"> Jesu Christo unserm </w:t>
      </w:r>
      <w:proofErr w:type="spellStart"/>
      <w:r>
        <w:t>herrn</w:t>
      </w:r>
      <w:proofErr w:type="spellEnd"/>
      <w:r>
        <w:t xml:space="preserve"> ist. </w:t>
      </w:r>
      <w:proofErr w:type="spellStart"/>
      <w:r>
        <w:t>Darumb</w:t>
      </w:r>
      <w:proofErr w:type="spellEnd"/>
      <w:r>
        <w:t xml:space="preserve"> sollen wir uns, lieber </w:t>
      </w:r>
      <w:proofErr w:type="spellStart"/>
      <w:r>
        <w:t>bruder</w:t>
      </w:r>
      <w:proofErr w:type="spellEnd"/>
      <w:r>
        <w:t xml:space="preserve">, unsers </w:t>
      </w:r>
      <w:proofErr w:type="spellStart"/>
      <w:r>
        <w:t>trübsals</w:t>
      </w:r>
      <w:proofErr w:type="spellEnd"/>
      <w:r>
        <w:t xml:space="preserve"> </w:t>
      </w:r>
      <w:proofErr w:type="spellStart"/>
      <w:r>
        <w:t>nit</w:t>
      </w:r>
      <w:proofErr w:type="spellEnd"/>
      <w:r>
        <w:t xml:space="preserve"> </w:t>
      </w:r>
      <w:proofErr w:type="spellStart"/>
      <w:r>
        <w:t>verdrissen</w:t>
      </w:r>
      <w:proofErr w:type="spellEnd"/>
      <w:r>
        <w:t xml:space="preserve"> lassen, und </w:t>
      </w:r>
      <w:proofErr w:type="spellStart"/>
      <w:r>
        <w:t>nit</w:t>
      </w:r>
      <w:proofErr w:type="spellEnd"/>
      <w:r>
        <w:t xml:space="preserve"> müd oder matt werden. Dann ob unser </w:t>
      </w:r>
      <w:proofErr w:type="spellStart"/>
      <w:r>
        <w:t>eusserlich</w:t>
      </w:r>
      <w:proofErr w:type="spellEnd"/>
      <w:r>
        <w:t xml:space="preserve"> </w:t>
      </w:r>
      <w:proofErr w:type="spellStart"/>
      <w:r>
        <w:t>mensch</w:t>
      </w:r>
      <w:proofErr w:type="spellEnd"/>
      <w:r>
        <w:t xml:space="preserve"> verweset und </w:t>
      </w:r>
      <w:proofErr w:type="spellStart"/>
      <w:r>
        <w:t>umbkommet</w:t>
      </w:r>
      <w:proofErr w:type="spellEnd"/>
      <w:r>
        <w:t xml:space="preserve"> (das uns </w:t>
      </w:r>
      <w:proofErr w:type="spellStart"/>
      <w:r>
        <w:t>ye</w:t>
      </w:r>
      <w:proofErr w:type="spellEnd"/>
      <w:r>
        <w:t xml:space="preserve">) gut und selig ist, so </w:t>
      </w:r>
      <w:proofErr w:type="spellStart"/>
      <w:r>
        <w:t>wirt</w:t>
      </w:r>
      <w:proofErr w:type="spellEnd"/>
      <w:r>
        <w:t xml:space="preserve"> doch der inwendig von tag zu tag </w:t>
      </w:r>
      <w:proofErr w:type="spellStart"/>
      <w:r>
        <w:t>vernewert</w:t>
      </w:r>
      <w:proofErr w:type="spellEnd"/>
      <w:r>
        <w:t xml:space="preserve">. Denn unser </w:t>
      </w:r>
      <w:proofErr w:type="spellStart"/>
      <w:r>
        <w:t>trübsal</w:t>
      </w:r>
      <w:proofErr w:type="spellEnd"/>
      <w:r>
        <w:t xml:space="preserve">, das zeitlich und leicht ist, schafft ein ewige, und </w:t>
      </w:r>
      <w:proofErr w:type="spellStart"/>
      <w:r>
        <w:t>uber</w:t>
      </w:r>
      <w:proofErr w:type="spellEnd"/>
      <w:r>
        <w:t xml:space="preserve"> alle maß gewichtige </w:t>
      </w:r>
      <w:proofErr w:type="spellStart"/>
      <w:r>
        <w:t>herrligkeit</w:t>
      </w:r>
      <w:proofErr w:type="spellEnd"/>
      <w:r>
        <w:t xml:space="preserve">, die wir </w:t>
      </w:r>
      <w:proofErr w:type="spellStart"/>
      <w:r>
        <w:t>nit</w:t>
      </w:r>
      <w:proofErr w:type="spellEnd"/>
      <w:r>
        <w:t xml:space="preserve"> </w:t>
      </w:r>
      <w:proofErr w:type="spellStart"/>
      <w:r>
        <w:t>auffsehen</w:t>
      </w:r>
      <w:proofErr w:type="spellEnd"/>
      <w:r>
        <w:t xml:space="preserve"> </w:t>
      </w:r>
      <w:proofErr w:type="spellStart"/>
      <w:r>
        <w:t>auff</w:t>
      </w:r>
      <w:proofErr w:type="spellEnd"/>
      <w:r>
        <w:t xml:space="preserve"> das sichtbar, </w:t>
      </w:r>
      <w:proofErr w:type="spellStart"/>
      <w:r>
        <w:t>sonder</w:t>
      </w:r>
      <w:proofErr w:type="spellEnd"/>
      <w:r>
        <w:t xml:space="preserve"> </w:t>
      </w:r>
      <w:proofErr w:type="spellStart"/>
      <w:r>
        <w:t>auff</w:t>
      </w:r>
      <w:proofErr w:type="spellEnd"/>
      <w:r>
        <w:t xml:space="preserve"> das unsichtbar. Denn was sichtbar ist, das ist zeitlich, was aber unsichtbar ist, das ist ewig, 2 </w:t>
      </w:r>
      <w:proofErr w:type="spellStart"/>
      <w:r>
        <w:t>Corin</w:t>
      </w:r>
      <w:proofErr w:type="spellEnd"/>
      <w:r>
        <w:t xml:space="preserve">. 4, des wir </w:t>
      </w:r>
      <w:proofErr w:type="spellStart"/>
      <w:r>
        <w:t>ye</w:t>
      </w:r>
      <w:proofErr w:type="spellEnd"/>
      <w:r>
        <w:t xml:space="preserve"> ein klar und schön </w:t>
      </w:r>
      <w:proofErr w:type="spellStart"/>
      <w:r>
        <w:t>vorbild</w:t>
      </w:r>
      <w:proofErr w:type="spellEnd"/>
      <w:r>
        <w:t xml:space="preserve"> haben in unserm </w:t>
      </w:r>
      <w:proofErr w:type="spellStart"/>
      <w:r>
        <w:t>herrn</w:t>
      </w:r>
      <w:proofErr w:type="spellEnd"/>
      <w:r>
        <w:t xml:space="preserve"> und </w:t>
      </w:r>
      <w:proofErr w:type="spellStart"/>
      <w:r>
        <w:t>getrewen</w:t>
      </w:r>
      <w:proofErr w:type="spellEnd"/>
      <w:r>
        <w:t xml:space="preserve"> </w:t>
      </w:r>
      <w:proofErr w:type="spellStart"/>
      <w:r>
        <w:t>bruder</w:t>
      </w:r>
      <w:proofErr w:type="spellEnd"/>
      <w:r>
        <w:t xml:space="preserve"> für allen Jesum Christum. Welcher, nachdem er durch sein </w:t>
      </w:r>
      <w:proofErr w:type="spellStart"/>
      <w:r>
        <w:t>kreutz</w:t>
      </w:r>
      <w:proofErr w:type="spellEnd"/>
      <w:r>
        <w:t xml:space="preserve"> und leiden ein kleine zeit der </w:t>
      </w:r>
      <w:proofErr w:type="spellStart"/>
      <w:r>
        <w:t>allerniderste</w:t>
      </w:r>
      <w:proofErr w:type="spellEnd"/>
      <w:r>
        <w:t xml:space="preserve">, </w:t>
      </w:r>
      <w:proofErr w:type="spellStart"/>
      <w:r>
        <w:t>allerdurchachtste</w:t>
      </w:r>
      <w:proofErr w:type="spellEnd"/>
      <w:r>
        <w:t xml:space="preserve"> [</w:t>
      </w:r>
      <w:proofErr w:type="spellStart"/>
      <w:r>
        <w:t>verachtetste</w:t>
      </w:r>
      <w:proofErr w:type="spellEnd"/>
      <w:r>
        <w:t xml:space="preserve">] und allerbösest </w:t>
      </w:r>
      <w:proofErr w:type="spellStart"/>
      <w:r>
        <w:t>geacht</w:t>
      </w:r>
      <w:proofErr w:type="spellEnd"/>
      <w:r>
        <w:t xml:space="preserve"> ist worden, ist der allerhöchste, der allerachtbarste, der </w:t>
      </w:r>
      <w:proofErr w:type="spellStart"/>
      <w:r>
        <w:t>allerherlichste</w:t>
      </w:r>
      <w:proofErr w:type="spellEnd"/>
      <w:r>
        <w:t xml:space="preserve"> an der rechten des </w:t>
      </w:r>
      <w:proofErr w:type="spellStart"/>
      <w:r>
        <w:t>almechtigen</w:t>
      </w:r>
      <w:proofErr w:type="spellEnd"/>
      <w:r>
        <w:t xml:space="preserve"> </w:t>
      </w:r>
      <w:proofErr w:type="spellStart"/>
      <w:r>
        <w:t>vatters</w:t>
      </w:r>
      <w:proofErr w:type="spellEnd"/>
      <w:r>
        <w:t xml:space="preserve"> worden, also, das nichts ist, da er kein </w:t>
      </w:r>
      <w:proofErr w:type="spellStart"/>
      <w:r>
        <w:t>gewalt</w:t>
      </w:r>
      <w:proofErr w:type="spellEnd"/>
      <w:r>
        <w:t xml:space="preserve"> </w:t>
      </w:r>
      <w:proofErr w:type="spellStart"/>
      <w:r>
        <w:t>uber</w:t>
      </w:r>
      <w:proofErr w:type="spellEnd"/>
      <w:r>
        <w:t xml:space="preserve"> hab. Also auch wir, lieber </w:t>
      </w:r>
      <w:proofErr w:type="spellStart"/>
      <w:r>
        <w:t>bruder</w:t>
      </w:r>
      <w:proofErr w:type="spellEnd"/>
      <w:r>
        <w:t xml:space="preserve">, </w:t>
      </w:r>
      <w:proofErr w:type="spellStart"/>
      <w:r>
        <w:t>mussen</w:t>
      </w:r>
      <w:proofErr w:type="spellEnd"/>
      <w:r>
        <w:t xml:space="preserve"> durch </w:t>
      </w:r>
      <w:proofErr w:type="spellStart"/>
      <w:r>
        <w:t>vil</w:t>
      </w:r>
      <w:proofErr w:type="spellEnd"/>
      <w:r>
        <w:t xml:space="preserve"> </w:t>
      </w:r>
      <w:proofErr w:type="spellStart"/>
      <w:r>
        <w:t>tribulation</w:t>
      </w:r>
      <w:proofErr w:type="spellEnd"/>
      <w:r>
        <w:t xml:space="preserve"> und </w:t>
      </w:r>
      <w:proofErr w:type="spellStart"/>
      <w:r>
        <w:t>trübsalen</w:t>
      </w:r>
      <w:proofErr w:type="spellEnd"/>
      <w:r>
        <w:t xml:space="preserve"> in das </w:t>
      </w:r>
      <w:proofErr w:type="spellStart"/>
      <w:r>
        <w:t>himelreich</w:t>
      </w:r>
      <w:proofErr w:type="spellEnd"/>
      <w:r>
        <w:t xml:space="preserve"> kommen. Denn welchen der </w:t>
      </w:r>
      <w:proofErr w:type="spellStart"/>
      <w:r>
        <w:t>herr</w:t>
      </w:r>
      <w:proofErr w:type="spellEnd"/>
      <w:r>
        <w:t xml:space="preserve"> lieb hat, den züchtigt er, er </w:t>
      </w:r>
      <w:proofErr w:type="spellStart"/>
      <w:r>
        <w:t>steupt</w:t>
      </w:r>
      <w:proofErr w:type="spellEnd"/>
      <w:r>
        <w:t xml:space="preserve"> aber ein </w:t>
      </w:r>
      <w:proofErr w:type="spellStart"/>
      <w:r>
        <w:t>ieglichen</w:t>
      </w:r>
      <w:proofErr w:type="spellEnd"/>
      <w:r>
        <w:t xml:space="preserve"> </w:t>
      </w:r>
      <w:proofErr w:type="spellStart"/>
      <w:r>
        <w:t>sun</w:t>
      </w:r>
      <w:proofErr w:type="spellEnd"/>
      <w:r>
        <w:t xml:space="preserve">, den er </w:t>
      </w:r>
      <w:proofErr w:type="spellStart"/>
      <w:r>
        <w:t>annimpt</w:t>
      </w:r>
      <w:proofErr w:type="spellEnd"/>
      <w:r>
        <w:t xml:space="preserve">, </w:t>
      </w:r>
      <w:proofErr w:type="spellStart"/>
      <w:r>
        <w:t>Prover</w:t>
      </w:r>
      <w:proofErr w:type="spellEnd"/>
      <w:r>
        <w:t xml:space="preserve">. 3. So wir dann die </w:t>
      </w:r>
      <w:proofErr w:type="spellStart"/>
      <w:r>
        <w:t>züchtigung</w:t>
      </w:r>
      <w:proofErr w:type="spellEnd"/>
      <w:r>
        <w:t xml:space="preserve"> erdulden, so erzeigt und Gott als den </w:t>
      </w:r>
      <w:proofErr w:type="spellStart"/>
      <w:r>
        <w:t>kindern</w:t>
      </w:r>
      <w:proofErr w:type="spellEnd"/>
      <w:r>
        <w:t xml:space="preserve">. Alle </w:t>
      </w:r>
      <w:proofErr w:type="spellStart"/>
      <w:r>
        <w:t>züchtigung</w:t>
      </w:r>
      <w:proofErr w:type="spellEnd"/>
      <w:r>
        <w:t xml:space="preserve"> aber, so sie zugegen [gegenwärtig] ist, </w:t>
      </w:r>
      <w:proofErr w:type="spellStart"/>
      <w:r>
        <w:t>wirt</w:t>
      </w:r>
      <w:proofErr w:type="spellEnd"/>
      <w:r>
        <w:t xml:space="preserve"> </w:t>
      </w:r>
      <w:proofErr w:type="spellStart"/>
      <w:r>
        <w:t>nit</w:t>
      </w:r>
      <w:proofErr w:type="spellEnd"/>
      <w:r>
        <w:t xml:space="preserve"> angesehen für ein </w:t>
      </w:r>
      <w:proofErr w:type="spellStart"/>
      <w:r>
        <w:t>frölich</w:t>
      </w:r>
      <w:proofErr w:type="spellEnd"/>
      <w:r>
        <w:t xml:space="preserve">, </w:t>
      </w:r>
      <w:proofErr w:type="spellStart"/>
      <w:r>
        <w:t>sonder</w:t>
      </w:r>
      <w:proofErr w:type="spellEnd"/>
      <w:r>
        <w:t xml:space="preserve"> für ein </w:t>
      </w:r>
      <w:proofErr w:type="spellStart"/>
      <w:r>
        <w:t>trawrig</w:t>
      </w:r>
      <w:proofErr w:type="spellEnd"/>
      <w:r>
        <w:t xml:space="preserve"> ding. Darnach aber </w:t>
      </w:r>
      <w:proofErr w:type="spellStart"/>
      <w:r>
        <w:t>wirt</w:t>
      </w:r>
      <w:proofErr w:type="spellEnd"/>
      <w:r>
        <w:t xml:space="preserve"> sie geben ein </w:t>
      </w:r>
      <w:proofErr w:type="spellStart"/>
      <w:r>
        <w:t>fridsame</w:t>
      </w:r>
      <w:proofErr w:type="spellEnd"/>
      <w:r>
        <w:t xml:space="preserve"> </w:t>
      </w:r>
      <w:proofErr w:type="spellStart"/>
      <w:r>
        <w:t>frucht</w:t>
      </w:r>
      <w:proofErr w:type="spellEnd"/>
      <w:r>
        <w:t xml:space="preserve"> der </w:t>
      </w:r>
      <w:proofErr w:type="spellStart"/>
      <w:r>
        <w:t>gerechtigkeit</w:t>
      </w:r>
      <w:proofErr w:type="spellEnd"/>
      <w:r>
        <w:t xml:space="preserve"> denen, die dadurch geübt sind, Hebr. 12.</w:t>
      </w:r>
    </w:p>
    <w:p w14:paraId="143751D6" w14:textId="77777777" w:rsidR="00DB7BB7" w:rsidRDefault="00DB7BB7" w:rsidP="00DB7BB7">
      <w:pPr>
        <w:pStyle w:val="StandardWeb"/>
      </w:pPr>
      <w:proofErr w:type="spellStart"/>
      <w:r>
        <w:t>Auff</w:t>
      </w:r>
      <w:proofErr w:type="spellEnd"/>
      <w:r>
        <w:t xml:space="preserve"> solche und dergleichen </w:t>
      </w:r>
      <w:proofErr w:type="spellStart"/>
      <w:r>
        <w:t>wort</w:t>
      </w:r>
      <w:proofErr w:type="spellEnd"/>
      <w:r>
        <w:t xml:space="preserve"> des Herren wöllen wir durch die </w:t>
      </w:r>
      <w:proofErr w:type="spellStart"/>
      <w:r>
        <w:t>genad</w:t>
      </w:r>
      <w:proofErr w:type="spellEnd"/>
      <w:r>
        <w:t xml:space="preserve"> Christi uns vertrösten, wissend gewißlich und sicher, das alle, die </w:t>
      </w:r>
      <w:proofErr w:type="spellStart"/>
      <w:r>
        <w:t>gotseliglich</w:t>
      </w:r>
      <w:proofErr w:type="spellEnd"/>
      <w:r>
        <w:t xml:space="preserve"> leben wöllen </w:t>
      </w:r>
      <w:proofErr w:type="spellStart"/>
      <w:r>
        <w:t>inn</w:t>
      </w:r>
      <w:proofErr w:type="spellEnd"/>
      <w:r>
        <w:t xml:space="preserve"> Christo Jesu, müssen </w:t>
      </w:r>
      <w:proofErr w:type="spellStart"/>
      <w:r>
        <w:t>verfolgung</w:t>
      </w:r>
      <w:proofErr w:type="spellEnd"/>
      <w:r>
        <w:t xml:space="preserve"> leiden, 2. </w:t>
      </w:r>
      <w:proofErr w:type="spellStart"/>
      <w:r>
        <w:t>Timot</w:t>
      </w:r>
      <w:proofErr w:type="spellEnd"/>
      <w:r>
        <w:t xml:space="preserve">. 3. Derhalben alle, die kein Verfolgung wollen leiden, die mögen </w:t>
      </w:r>
      <w:proofErr w:type="spellStart"/>
      <w:r>
        <w:t>inn</w:t>
      </w:r>
      <w:proofErr w:type="spellEnd"/>
      <w:r>
        <w:t xml:space="preserve"> Christo </w:t>
      </w:r>
      <w:proofErr w:type="spellStart"/>
      <w:r>
        <w:t>nit</w:t>
      </w:r>
      <w:proofErr w:type="spellEnd"/>
      <w:r>
        <w:t xml:space="preserve"> </w:t>
      </w:r>
      <w:proofErr w:type="spellStart"/>
      <w:r>
        <w:t>gotseliglich</w:t>
      </w:r>
      <w:proofErr w:type="spellEnd"/>
      <w:r>
        <w:t xml:space="preserve"> leben. </w:t>
      </w:r>
      <w:proofErr w:type="spellStart"/>
      <w:r>
        <w:t>Diß</w:t>
      </w:r>
      <w:proofErr w:type="spellEnd"/>
      <w:r>
        <w:t xml:space="preserve"> alles haben wir für </w:t>
      </w:r>
      <w:proofErr w:type="spellStart"/>
      <w:r>
        <w:t>exempel</w:t>
      </w:r>
      <w:proofErr w:type="spellEnd"/>
      <w:r>
        <w:t xml:space="preserve"> </w:t>
      </w:r>
      <w:proofErr w:type="spellStart"/>
      <w:r>
        <w:t>vornemlich</w:t>
      </w:r>
      <w:proofErr w:type="spellEnd"/>
      <w:r>
        <w:t xml:space="preserve"> den Herren Christum (wie </w:t>
      </w:r>
      <w:proofErr w:type="spellStart"/>
      <w:r>
        <w:t>vorberürt</w:t>
      </w:r>
      <w:proofErr w:type="spellEnd"/>
      <w:r>
        <w:t xml:space="preserve">) </w:t>
      </w:r>
      <w:proofErr w:type="spellStart"/>
      <w:r>
        <w:t>selbs</w:t>
      </w:r>
      <w:proofErr w:type="spellEnd"/>
      <w:r>
        <w:t xml:space="preserve">, Abel, alle Propheten, alle Apostel, alle </w:t>
      </w:r>
      <w:proofErr w:type="spellStart"/>
      <w:r>
        <w:t>Mertler</w:t>
      </w:r>
      <w:proofErr w:type="spellEnd"/>
      <w:r>
        <w:t xml:space="preserve"> rc.</w:t>
      </w:r>
    </w:p>
    <w:p w14:paraId="294B4986" w14:textId="77777777" w:rsidR="00DB7BB7" w:rsidRDefault="00DB7BB7" w:rsidP="00DB7BB7">
      <w:pPr>
        <w:pStyle w:val="StandardWeb"/>
      </w:pPr>
      <w:proofErr w:type="spellStart"/>
      <w:r>
        <w:t>Solichs</w:t>
      </w:r>
      <w:proofErr w:type="spellEnd"/>
      <w:r>
        <w:t xml:space="preserve"> hab ich für ein </w:t>
      </w:r>
      <w:proofErr w:type="spellStart"/>
      <w:r>
        <w:t>vorred</w:t>
      </w:r>
      <w:proofErr w:type="spellEnd"/>
      <w:r>
        <w:t xml:space="preserve">, ehe ich zu </w:t>
      </w:r>
      <w:proofErr w:type="spellStart"/>
      <w:r>
        <w:t>ewres</w:t>
      </w:r>
      <w:proofErr w:type="spellEnd"/>
      <w:r>
        <w:t xml:space="preserve"> </w:t>
      </w:r>
      <w:proofErr w:type="spellStart"/>
      <w:r>
        <w:t>brifs</w:t>
      </w:r>
      <w:proofErr w:type="spellEnd"/>
      <w:r>
        <w:t xml:space="preserve"> </w:t>
      </w:r>
      <w:proofErr w:type="spellStart"/>
      <w:r>
        <w:t>verantwortung</w:t>
      </w:r>
      <w:proofErr w:type="spellEnd"/>
      <w:r>
        <w:t xml:space="preserve"> kommen bin, geschrieben (ich </w:t>
      </w:r>
      <w:proofErr w:type="spellStart"/>
      <w:r>
        <w:t>hett</w:t>
      </w:r>
      <w:proofErr w:type="spellEnd"/>
      <w:r>
        <w:t xml:space="preserve"> </w:t>
      </w:r>
      <w:proofErr w:type="spellStart"/>
      <w:r>
        <w:t>nit</w:t>
      </w:r>
      <w:proofErr w:type="spellEnd"/>
      <w:r>
        <w:t xml:space="preserve"> vermeint, das es so lang </w:t>
      </w:r>
      <w:proofErr w:type="spellStart"/>
      <w:r>
        <w:t>solt</w:t>
      </w:r>
      <w:proofErr w:type="spellEnd"/>
      <w:r>
        <w:t xml:space="preserve"> worden sein), </w:t>
      </w:r>
      <w:proofErr w:type="spellStart"/>
      <w:r>
        <w:t>auff</w:t>
      </w:r>
      <w:proofErr w:type="spellEnd"/>
      <w:r>
        <w:t xml:space="preserve"> das </w:t>
      </w:r>
      <w:proofErr w:type="spellStart"/>
      <w:r>
        <w:t>ir</w:t>
      </w:r>
      <w:proofErr w:type="spellEnd"/>
      <w:r>
        <w:t xml:space="preserve">, lieber </w:t>
      </w:r>
      <w:proofErr w:type="spellStart"/>
      <w:r>
        <w:t>bruder</w:t>
      </w:r>
      <w:proofErr w:type="spellEnd"/>
      <w:r>
        <w:t xml:space="preserve">, mein </w:t>
      </w:r>
      <w:proofErr w:type="spellStart"/>
      <w:r>
        <w:t>vertrawen</w:t>
      </w:r>
      <w:proofErr w:type="spellEnd"/>
      <w:r>
        <w:t xml:space="preserve"> </w:t>
      </w:r>
      <w:proofErr w:type="spellStart"/>
      <w:r>
        <w:t>auff</w:t>
      </w:r>
      <w:proofErr w:type="spellEnd"/>
      <w:r>
        <w:t xml:space="preserve"> den Herrn Christum und seinen und unsern </w:t>
      </w:r>
      <w:proofErr w:type="spellStart"/>
      <w:r>
        <w:t>vatter</w:t>
      </w:r>
      <w:proofErr w:type="spellEnd"/>
      <w:r>
        <w:t xml:space="preserve">, so er mir durch sein </w:t>
      </w:r>
      <w:proofErr w:type="spellStart"/>
      <w:r>
        <w:t>gnad</w:t>
      </w:r>
      <w:proofErr w:type="spellEnd"/>
      <w:r>
        <w:t xml:space="preserve"> geben hat, </w:t>
      </w:r>
      <w:proofErr w:type="spellStart"/>
      <w:r>
        <w:t>inn</w:t>
      </w:r>
      <w:proofErr w:type="spellEnd"/>
      <w:r>
        <w:t xml:space="preserve"> </w:t>
      </w:r>
      <w:proofErr w:type="spellStart"/>
      <w:r>
        <w:t>diser</w:t>
      </w:r>
      <w:proofErr w:type="spellEnd"/>
      <w:r>
        <w:t xml:space="preserve"> meiner </w:t>
      </w:r>
      <w:proofErr w:type="spellStart"/>
      <w:r>
        <w:t>gefengnus</w:t>
      </w:r>
      <w:proofErr w:type="spellEnd"/>
      <w:r>
        <w:t xml:space="preserve">, wissen mögt, und davon getrost und </w:t>
      </w:r>
      <w:proofErr w:type="spellStart"/>
      <w:r>
        <w:t>erfrewet</w:t>
      </w:r>
      <w:proofErr w:type="spellEnd"/>
      <w:r>
        <w:t xml:space="preserve"> werden, als ich auch </w:t>
      </w:r>
      <w:proofErr w:type="spellStart"/>
      <w:r>
        <w:t>uber</w:t>
      </w:r>
      <w:proofErr w:type="spellEnd"/>
      <w:r>
        <w:t xml:space="preserve"> alle maß getrost und </w:t>
      </w:r>
      <w:proofErr w:type="spellStart"/>
      <w:r>
        <w:t>erfrewet</w:t>
      </w:r>
      <w:proofErr w:type="spellEnd"/>
      <w:r>
        <w:t xml:space="preserve"> bin, do ich zum ersten </w:t>
      </w:r>
      <w:proofErr w:type="spellStart"/>
      <w:r>
        <w:t>gehort</w:t>
      </w:r>
      <w:proofErr w:type="spellEnd"/>
      <w:r>
        <w:t xml:space="preserve">, darnach </w:t>
      </w:r>
      <w:proofErr w:type="spellStart"/>
      <w:r>
        <w:t>selbs</w:t>
      </w:r>
      <w:proofErr w:type="spellEnd"/>
      <w:r>
        <w:t xml:space="preserve"> gelesen hab </w:t>
      </w:r>
      <w:proofErr w:type="spellStart"/>
      <w:r>
        <w:t>auß</w:t>
      </w:r>
      <w:proofErr w:type="spellEnd"/>
      <w:r>
        <w:t xml:space="preserve"> </w:t>
      </w:r>
      <w:proofErr w:type="spellStart"/>
      <w:r>
        <w:t>ewerem</w:t>
      </w:r>
      <w:proofErr w:type="spellEnd"/>
      <w:r>
        <w:t xml:space="preserve"> </w:t>
      </w:r>
      <w:proofErr w:type="spellStart"/>
      <w:r>
        <w:t>brieff</w:t>
      </w:r>
      <w:proofErr w:type="spellEnd"/>
      <w:r>
        <w:t xml:space="preserve"> mit </w:t>
      </w:r>
      <w:proofErr w:type="spellStart"/>
      <w:r>
        <w:t>ewer</w:t>
      </w:r>
      <w:proofErr w:type="spellEnd"/>
      <w:r>
        <w:t xml:space="preserve"> eignen </w:t>
      </w:r>
      <w:proofErr w:type="spellStart"/>
      <w:r>
        <w:t>hand</w:t>
      </w:r>
      <w:proofErr w:type="spellEnd"/>
      <w:r>
        <w:t xml:space="preserve"> </w:t>
      </w:r>
      <w:proofErr w:type="spellStart"/>
      <w:r>
        <w:t>geschriben</w:t>
      </w:r>
      <w:proofErr w:type="spellEnd"/>
      <w:r>
        <w:t xml:space="preserve">, was </w:t>
      </w:r>
      <w:proofErr w:type="spellStart"/>
      <w:r>
        <w:t>starckes</w:t>
      </w:r>
      <w:proofErr w:type="spellEnd"/>
      <w:r>
        <w:t xml:space="preserve"> </w:t>
      </w:r>
      <w:proofErr w:type="spellStart"/>
      <w:r>
        <w:t>glaubens</w:t>
      </w:r>
      <w:proofErr w:type="spellEnd"/>
      <w:r>
        <w:t xml:space="preserve"> und </w:t>
      </w:r>
      <w:proofErr w:type="spellStart"/>
      <w:r>
        <w:t>vertrawens</w:t>
      </w:r>
      <w:proofErr w:type="spellEnd"/>
      <w:r>
        <w:t xml:space="preserve"> </w:t>
      </w:r>
      <w:proofErr w:type="spellStart"/>
      <w:r>
        <w:t>ir</w:t>
      </w:r>
      <w:proofErr w:type="spellEnd"/>
      <w:r>
        <w:t xml:space="preserve"> durch die </w:t>
      </w:r>
      <w:proofErr w:type="spellStart"/>
      <w:r>
        <w:t>gnad</w:t>
      </w:r>
      <w:proofErr w:type="spellEnd"/>
      <w:r>
        <w:t xml:space="preserve"> und </w:t>
      </w:r>
      <w:proofErr w:type="spellStart"/>
      <w:r>
        <w:t>wirckung</w:t>
      </w:r>
      <w:proofErr w:type="spellEnd"/>
      <w:r>
        <w:t xml:space="preserve"> </w:t>
      </w:r>
      <w:proofErr w:type="spellStart"/>
      <w:r>
        <w:t>Gots</w:t>
      </w:r>
      <w:proofErr w:type="spellEnd"/>
      <w:r>
        <w:t xml:space="preserve"> habt </w:t>
      </w:r>
      <w:proofErr w:type="spellStart"/>
      <w:r>
        <w:t>inn</w:t>
      </w:r>
      <w:proofErr w:type="spellEnd"/>
      <w:r>
        <w:t xml:space="preserve"> </w:t>
      </w:r>
      <w:proofErr w:type="spellStart"/>
      <w:r>
        <w:t>ewerm</w:t>
      </w:r>
      <w:proofErr w:type="spellEnd"/>
      <w:r>
        <w:t xml:space="preserve"> </w:t>
      </w:r>
      <w:proofErr w:type="spellStart"/>
      <w:r>
        <w:t>trübsal</w:t>
      </w:r>
      <w:proofErr w:type="spellEnd"/>
      <w:r>
        <w:t xml:space="preserve">, also, das </w:t>
      </w:r>
      <w:proofErr w:type="spellStart"/>
      <w:r>
        <w:t>ir</w:t>
      </w:r>
      <w:proofErr w:type="spellEnd"/>
      <w:r>
        <w:t xml:space="preserve"> auch andere trösten künden. Und als ich höre </w:t>
      </w:r>
      <w:proofErr w:type="spellStart"/>
      <w:r>
        <w:t>vil</w:t>
      </w:r>
      <w:proofErr w:type="spellEnd"/>
      <w:r>
        <w:t xml:space="preserve"> </w:t>
      </w:r>
      <w:proofErr w:type="spellStart"/>
      <w:r>
        <w:t>christen</w:t>
      </w:r>
      <w:proofErr w:type="spellEnd"/>
      <w:r>
        <w:t xml:space="preserve"> </w:t>
      </w:r>
      <w:proofErr w:type="spellStart"/>
      <w:r>
        <w:t>grosse</w:t>
      </w:r>
      <w:proofErr w:type="spellEnd"/>
      <w:r>
        <w:t xml:space="preserve"> </w:t>
      </w:r>
      <w:proofErr w:type="spellStart"/>
      <w:r>
        <w:t>besserung</w:t>
      </w:r>
      <w:proofErr w:type="spellEnd"/>
      <w:r>
        <w:t xml:space="preserve"> </w:t>
      </w:r>
      <w:proofErr w:type="spellStart"/>
      <w:r>
        <w:t>auß</w:t>
      </w:r>
      <w:proofErr w:type="spellEnd"/>
      <w:r>
        <w:t xml:space="preserve"> </w:t>
      </w:r>
      <w:proofErr w:type="spellStart"/>
      <w:r>
        <w:t>ewrem</w:t>
      </w:r>
      <w:proofErr w:type="spellEnd"/>
      <w:r>
        <w:t xml:space="preserve"> </w:t>
      </w:r>
      <w:proofErr w:type="spellStart"/>
      <w:r>
        <w:t>briff</w:t>
      </w:r>
      <w:proofErr w:type="spellEnd"/>
      <w:r>
        <w:t xml:space="preserve"> </w:t>
      </w:r>
      <w:proofErr w:type="spellStart"/>
      <w:r>
        <w:t>entpfangen</w:t>
      </w:r>
      <w:proofErr w:type="spellEnd"/>
      <w:r>
        <w:t xml:space="preserve"> haben, davon ich Gott unserm </w:t>
      </w:r>
      <w:proofErr w:type="spellStart"/>
      <w:r>
        <w:t>vatter</w:t>
      </w:r>
      <w:proofErr w:type="spellEnd"/>
      <w:r>
        <w:t xml:space="preserve"> alle zeit </w:t>
      </w:r>
      <w:proofErr w:type="spellStart"/>
      <w:r>
        <w:t>dancke</w:t>
      </w:r>
      <w:proofErr w:type="spellEnd"/>
      <w:r>
        <w:t xml:space="preserve">, und bitte in, das er uns durch sein </w:t>
      </w:r>
      <w:proofErr w:type="spellStart"/>
      <w:r>
        <w:t>genad</w:t>
      </w:r>
      <w:proofErr w:type="spellEnd"/>
      <w:r>
        <w:t xml:space="preserve"> </w:t>
      </w:r>
      <w:proofErr w:type="spellStart"/>
      <w:r>
        <w:t>standhafftig</w:t>
      </w:r>
      <w:proofErr w:type="spellEnd"/>
      <w:r>
        <w:t xml:space="preserve"> halten wöll </w:t>
      </w:r>
      <w:proofErr w:type="spellStart"/>
      <w:r>
        <w:t>biß</w:t>
      </w:r>
      <w:proofErr w:type="spellEnd"/>
      <w:r>
        <w:t xml:space="preserve"> an das ende, und das er durch sein </w:t>
      </w:r>
      <w:proofErr w:type="spellStart"/>
      <w:r>
        <w:t>gnad</w:t>
      </w:r>
      <w:proofErr w:type="spellEnd"/>
      <w:r>
        <w:t xml:space="preserve"> erfülle, das er hat </w:t>
      </w:r>
      <w:proofErr w:type="spellStart"/>
      <w:r>
        <w:t>inn</w:t>
      </w:r>
      <w:proofErr w:type="spellEnd"/>
      <w:r>
        <w:t xml:space="preserve"> uns angefangen zu </w:t>
      </w:r>
      <w:proofErr w:type="spellStart"/>
      <w:r>
        <w:t>ere</w:t>
      </w:r>
      <w:proofErr w:type="spellEnd"/>
      <w:r>
        <w:t xml:space="preserve">, </w:t>
      </w:r>
      <w:proofErr w:type="spellStart"/>
      <w:r>
        <w:t>preiß</w:t>
      </w:r>
      <w:proofErr w:type="spellEnd"/>
      <w:r>
        <w:t xml:space="preserve"> und lob seines heiligen namens.</w:t>
      </w:r>
    </w:p>
    <w:p w14:paraId="485057CC" w14:textId="77777777" w:rsidR="00DB7BB7" w:rsidRDefault="00DB7BB7" w:rsidP="00DB7BB7">
      <w:pPr>
        <w:pStyle w:val="StandardWeb"/>
      </w:pPr>
      <w:r>
        <w:t xml:space="preserve">Ich </w:t>
      </w:r>
      <w:proofErr w:type="spellStart"/>
      <w:r>
        <w:t>hatt</w:t>
      </w:r>
      <w:proofErr w:type="spellEnd"/>
      <w:r>
        <w:t xml:space="preserve"> zuvor gehört </w:t>
      </w:r>
      <w:proofErr w:type="spellStart"/>
      <w:r>
        <w:t>inn</w:t>
      </w:r>
      <w:proofErr w:type="spellEnd"/>
      <w:r>
        <w:t xml:space="preserve"> dieser </w:t>
      </w:r>
      <w:proofErr w:type="spellStart"/>
      <w:r>
        <w:t>gefencknus</w:t>
      </w:r>
      <w:proofErr w:type="spellEnd"/>
      <w:r>
        <w:t xml:space="preserve">  von etlichen auch </w:t>
      </w:r>
      <w:proofErr w:type="spellStart"/>
      <w:r>
        <w:t>grossen</w:t>
      </w:r>
      <w:proofErr w:type="spellEnd"/>
      <w:r>
        <w:t xml:space="preserve"> Haufen der Sophisten, die zu mir kamen, das sie mich </w:t>
      </w:r>
      <w:proofErr w:type="spellStart"/>
      <w:r>
        <w:t>bekeren</w:t>
      </w:r>
      <w:proofErr w:type="spellEnd"/>
      <w:r>
        <w:t xml:space="preserve"> möchten zu </w:t>
      </w:r>
      <w:proofErr w:type="spellStart"/>
      <w:r>
        <w:t>irem</w:t>
      </w:r>
      <w:proofErr w:type="spellEnd"/>
      <w:r>
        <w:t xml:space="preserve"> </w:t>
      </w:r>
      <w:proofErr w:type="spellStart"/>
      <w:r>
        <w:t>Endtchrist</w:t>
      </w:r>
      <w:proofErr w:type="spellEnd"/>
      <w:r>
        <w:t xml:space="preserve">, das </w:t>
      </w:r>
      <w:proofErr w:type="spellStart"/>
      <w:r>
        <w:t>ir</w:t>
      </w:r>
      <w:proofErr w:type="spellEnd"/>
      <w:r>
        <w:t xml:space="preserve"> sollet gesagt haben, ich </w:t>
      </w:r>
      <w:proofErr w:type="spellStart"/>
      <w:r>
        <w:t>hette</w:t>
      </w:r>
      <w:proofErr w:type="spellEnd"/>
      <w:r>
        <w:t xml:space="preserve"> euch </w:t>
      </w:r>
      <w:proofErr w:type="spellStart"/>
      <w:r>
        <w:t>verfüret</w:t>
      </w:r>
      <w:proofErr w:type="spellEnd"/>
      <w:r>
        <w:t xml:space="preserve">, und darum </w:t>
      </w:r>
      <w:proofErr w:type="spellStart"/>
      <w:r>
        <w:t>berieffen</w:t>
      </w:r>
      <w:proofErr w:type="spellEnd"/>
      <w:r>
        <w:t xml:space="preserve"> </w:t>
      </w:r>
      <w:proofErr w:type="spellStart"/>
      <w:r>
        <w:t>ir</w:t>
      </w:r>
      <w:proofErr w:type="spellEnd"/>
      <w:r>
        <w:t xml:space="preserve"> euch </w:t>
      </w:r>
      <w:proofErr w:type="spellStart"/>
      <w:r>
        <w:t>auff</w:t>
      </w:r>
      <w:proofErr w:type="spellEnd"/>
      <w:r>
        <w:t xml:space="preserve"> mich, und wöllet euch mit mir vertheidigen.  Den selben </w:t>
      </w:r>
      <w:proofErr w:type="spellStart"/>
      <w:r>
        <w:t>lügnern</w:t>
      </w:r>
      <w:proofErr w:type="spellEnd"/>
      <w:r>
        <w:t xml:space="preserve"> ich allzeit entgegen </w:t>
      </w:r>
      <w:proofErr w:type="spellStart"/>
      <w:r>
        <w:t>gstanden</w:t>
      </w:r>
      <w:proofErr w:type="spellEnd"/>
      <w:r>
        <w:t xml:space="preserve"> mit </w:t>
      </w:r>
      <w:proofErr w:type="spellStart"/>
      <w:r>
        <w:t>fürgewanter</w:t>
      </w:r>
      <w:proofErr w:type="spellEnd"/>
      <w:r>
        <w:t xml:space="preserve"> </w:t>
      </w:r>
      <w:proofErr w:type="spellStart"/>
      <w:r>
        <w:t>ursach</w:t>
      </w:r>
      <w:proofErr w:type="spellEnd"/>
      <w:r>
        <w:t xml:space="preserve"> und in kein glauben gegeben, doch haben mich dieselben, wie </w:t>
      </w:r>
      <w:proofErr w:type="spellStart"/>
      <w:r>
        <w:t>wol</w:t>
      </w:r>
      <w:proofErr w:type="spellEnd"/>
      <w:r>
        <w:t xml:space="preserve"> mit </w:t>
      </w:r>
      <w:proofErr w:type="spellStart"/>
      <w:r>
        <w:t>unverschampten</w:t>
      </w:r>
      <w:proofErr w:type="spellEnd"/>
      <w:r>
        <w:t xml:space="preserve"> lügen, bewegt, das ich desto heftiger bin worden, und </w:t>
      </w:r>
      <w:proofErr w:type="spellStart"/>
      <w:r>
        <w:t>mer</w:t>
      </w:r>
      <w:proofErr w:type="spellEnd"/>
      <w:r>
        <w:t xml:space="preserve"> </w:t>
      </w:r>
      <w:proofErr w:type="spellStart"/>
      <w:r>
        <w:t>andechtig</w:t>
      </w:r>
      <w:proofErr w:type="spellEnd"/>
      <w:r>
        <w:t xml:space="preserve"> im </w:t>
      </w:r>
      <w:proofErr w:type="spellStart"/>
      <w:r>
        <w:t>gebett</w:t>
      </w:r>
      <w:proofErr w:type="spellEnd"/>
      <w:r>
        <w:t xml:space="preserve"> zu unserm </w:t>
      </w:r>
      <w:proofErr w:type="spellStart"/>
      <w:r>
        <w:t>himlischen</w:t>
      </w:r>
      <w:proofErr w:type="spellEnd"/>
      <w:r>
        <w:t xml:space="preserve"> </w:t>
      </w:r>
      <w:proofErr w:type="spellStart"/>
      <w:r>
        <w:t>vatter</w:t>
      </w:r>
      <w:proofErr w:type="spellEnd"/>
      <w:r>
        <w:t xml:space="preserve"> für euch, das er euch durch sein </w:t>
      </w:r>
      <w:proofErr w:type="spellStart"/>
      <w:r>
        <w:t>gnad</w:t>
      </w:r>
      <w:proofErr w:type="spellEnd"/>
      <w:r>
        <w:t xml:space="preserve"> in allen </w:t>
      </w:r>
      <w:proofErr w:type="spellStart"/>
      <w:r>
        <w:t>ewren</w:t>
      </w:r>
      <w:proofErr w:type="spellEnd"/>
      <w:r>
        <w:t xml:space="preserve"> </w:t>
      </w:r>
      <w:proofErr w:type="spellStart"/>
      <w:r>
        <w:t>nöten</w:t>
      </w:r>
      <w:proofErr w:type="spellEnd"/>
      <w:r>
        <w:t xml:space="preserve"> </w:t>
      </w:r>
      <w:proofErr w:type="spellStart"/>
      <w:r>
        <w:t>standhafftig</w:t>
      </w:r>
      <w:proofErr w:type="spellEnd"/>
      <w:r>
        <w:t xml:space="preserve"> </w:t>
      </w:r>
      <w:proofErr w:type="spellStart"/>
      <w:r>
        <w:t>wöl</w:t>
      </w:r>
      <w:proofErr w:type="spellEnd"/>
      <w:r>
        <w:t xml:space="preserve"> halten, </w:t>
      </w:r>
      <w:proofErr w:type="spellStart"/>
      <w:r>
        <w:t>auff</w:t>
      </w:r>
      <w:proofErr w:type="spellEnd"/>
      <w:r>
        <w:t xml:space="preserve"> dem gewissen </w:t>
      </w:r>
      <w:proofErr w:type="spellStart"/>
      <w:r>
        <w:t>wort</w:t>
      </w:r>
      <w:proofErr w:type="spellEnd"/>
      <w:r>
        <w:t xml:space="preserve"> der </w:t>
      </w:r>
      <w:proofErr w:type="spellStart"/>
      <w:r>
        <w:t>lere</w:t>
      </w:r>
      <w:proofErr w:type="spellEnd"/>
      <w:r>
        <w:t xml:space="preserve"> Jesu Christi unsers </w:t>
      </w:r>
      <w:proofErr w:type="spellStart"/>
      <w:r>
        <w:t>hern</w:t>
      </w:r>
      <w:proofErr w:type="spellEnd"/>
      <w:r>
        <w:t xml:space="preserve">, damit euch zu </w:t>
      </w:r>
      <w:proofErr w:type="spellStart"/>
      <w:r>
        <w:t>vertedigen</w:t>
      </w:r>
      <w:proofErr w:type="spellEnd"/>
      <w:r>
        <w:t xml:space="preserve"> und </w:t>
      </w:r>
      <w:proofErr w:type="spellStart"/>
      <w:r>
        <w:t>nit</w:t>
      </w:r>
      <w:proofErr w:type="spellEnd"/>
      <w:r>
        <w:t xml:space="preserve"> einig </w:t>
      </w:r>
      <w:proofErr w:type="spellStart"/>
      <w:r>
        <w:t>vertrawen</w:t>
      </w:r>
      <w:proofErr w:type="spellEnd"/>
      <w:r>
        <w:t xml:space="preserve"> setzt </w:t>
      </w:r>
      <w:proofErr w:type="spellStart"/>
      <w:r>
        <w:t>auff</w:t>
      </w:r>
      <w:proofErr w:type="spellEnd"/>
      <w:r>
        <w:t xml:space="preserve"> mich armen sterblichen </w:t>
      </w:r>
      <w:proofErr w:type="spellStart"/>
      <w:r>
        <w:t>menschen</w:t>
      </w:r>
      <w:proofErr w:type="spellEnd"/>
      <w:r>
        <w:t xml:space="preserve"> oder </w:t>
      </w:r>
      <w:proofErr w:type="spellStart"/>
      <w:r>
        <w:t>auff</w:t>
      </w:r>
      <w:proofErr w:type="spellEnd"/>
      <w:r>
        <w:t xml:space="preserve"> einige </w:t>
      </w:r>
      <w:proofErr w:type="spellStart"/>
      <w:r>
        <w:t>anderke</w:t>
      </w:r>
      <w:proofErr w:type="spellEnd"/>
      <w:r>
        <w:t xml:space="preserve"> zu </w:t>
      </w:r>
      <w:proofErr w:type="spellStart"/>
      <w:r>
        <w:t>ewerm</w:t>
      </w:r>
      <w:proofErr w:type="spellEnd"/>
      <w:r>
        <w:t xml:space="preserve"> verderben, wie </w:t>
      </w:r>
      <w:proofErr w:type="spellStart"/>
      <w:r>
        <w:t>Jerem</w:t>
      </w:r>
      <w:proofErr w:type="spellEnd"/>
      <w:r>
        <w:t xml:space="preserve">. 17. vermaledeit ist, der sein </w:t>
      </w:r>
      <w:proofErr w:type="spellStart"/>
      <w:r>
        <w:t>vertrawen</w:t>
      </w:r>
      <w:proofErr w:type="spellEnd"/>
      <w:r>
        <w:t xml:space="preserve"> setzt </w:t>
      </w:r>
      <w:proofErr w:type="spellStart"/>
      <w:r>
        <w:t>auff</w:t>
      </w:r>
      <w:proofErr w:type="spellEnd"/>
      <w:r>
        <w:t xml:space="preserve"> einen </w:t>
      </w:r>
      <w:proofErr w:type="spellStart"/>
      <w:r>
        <w:t>menschen</w:t>
      </w:r>
      <w:proofErr w:type="spellEnd"/>
      <w:r>
        <w:t xml:space="preserve">. Der </w:t>
      </w:r>
      <w:proofErr w:type="spellStart"/>
      <w:r>
        <w:t>ursach</w:t>
      </w:r>
      <w:proofErr w:type="spellEnd"/>
      <w:r>
        <w:t xml:space="preserve"> halber hat mich </w:t>
      </w:r>
      <w:proofErr w:type="spellStart"/>
      <w:r>
        <w:t>ewer</w:t>
      </w:r>
      <w:proofErr w:type="spellEnd"/>
      <w:r>
        <w:t xml:space="preserve"> </w:t>
      </w:r>
      <w:proofErr w:type="spellStart"/>
      <w:r>
        <w:t>brieff</w:t>
      </w:r>
      <w:proofErr w:type="spellEnd"/>
      <w:r>
        <w:t xml:space="preserve"> noch mehr und mehr </w:t>
      </w:r>
      <w:proofErr w:type="spellStart"/>
      <w:r>
        <w:t>erfrewet</w:t>
      </w:r>
      <w:proofErr w:type="spellEnd"/>
      <w:r>
        <w:t xml:space="preserve"> und </w:t>
      </w:r>
      <w:proofErr w:type="spellStart"/>
      <w:r>
        <w:t>getröst</w:t>
      </w:r>
      <w:proofErr w:type="spellEnd"/>
      <w:r>
        <w:t xml:space="preserve"> und bewegt </w:t>
      </w:r>
      <w:proofErr w:type="spellStart"/>
      <w:r>
        <w:t>Got</w:t>
      </w:r>
      <w:proofErr w:type="spellEnd"/>
      <w:r>
        <w:t xml:space="preserve"> zu </w:t>
      </w:r>
      <w:proofErr w:type="spellStart"/>
      <w:r>
        <w:t>dancken</w:t>
      </w:r>
      <w:proofErr w:type="spellEnd"/>
      <w:r>
        <w:t xml:space="preserve"> und zu loben, für seine </w:t>
      </w:r>
      <w:proofErr w:type="spellStart"/>
      <w:r>
        <w:t>grosse</w:t>
      </w:r>
      <w:proofErr w:type="spellEnd"/>
      <w:r>
        <w:t xml:space="preserve"> </w:t>
      </w:r>
      <w:proofErr w:type="spellStart"/>
      <w:r>
        <w:t>gnad</w:t>
      </w:r>
      <w:proofErr w:type="spellEnd"/>
      <w:r>
        <w:t xml:space="preserve"> und </w:t>
      </w:r>
      <w:proofErr w:type="spellStart"/>
      <w:r>
        <w:t>barmhertzigkeit</w:t>
      </w:r>
      <w:proofErr w:type="spellEnd"/>
      <w:r>
        <w:t xml:space="preserve">, so er an uns armen </w:t>
      </w:r>
      <w:proofErr w:type="spellStart"/>
      <w:r>
        <w:t>sünder</w:t>
      </w:r>
      <w:proofErr w:type="spellEnd"/>
      <w:r>
        <w:t xml:space="preserve"> </w:t>
      </w:r>
      <w:proofErr w:type="spellStart"/>
      <w:r>
        <w:t>gewendt</w:t>
      </w:r>
      <w:proofErr w:type="spellEnd"/>
      <w:r>
        <w:t xml:space="preserve"> hat, und auch in zu bitten rc. So ist mir auch </w:t>
      </w:r>
      <w:proofErr w:type="spellStart"/>
      <w:r>
        <w:t>ewer</w:t>
      </w:r>
      <w:proofErr w:type="spellEnd"/>
      <w:r>
        <w:t xml:space="preserve"> </w:t>
      </w:r>
      <w:proofErr w:type="spellStart"/>
      <w:r>
        <w:t>brief</w:t>
      </w:r>
      <w:proofErr w:type="spellEnd"/>
      <w:r>
        <w:t xml:space="preserve"> </w:t>
      </w:r>
      <w:proofErr w:type="spellStart"/>
      <w:r>
        <w:t>nit</w:t>
      </w:r>
      <w:proofErr w:type="spellEnd"/>
      <w:r>
        <w:t xml:space="preserve"> allein </w:t>
      </w:r>
      <w:proofErr w:type="spellStart"/>
      <w:r>
        <w:t>angenem</w:t>
      </w:r>
      <w:proofErr w:type="spellEnd"/>
      <w:r>
        <w:t xml:space="preserve">, </w:t>
      </w:r>
      <w:proofErr w:type="spellStart"/>
      <w:r>
        <w:t>sonder</w:t>
      </w:r>
      <w:proofErr w:type="spellEnd"/>
      <w:r>
        <w:t xml:space="preserve"> auch zu </w:t>
      </w:r>
      <w:proofErr w:type="spellStart"/>
      <w:r>
        <w:t>grosser</w:t>
      </w:r>
      <w:proofErr w:type="spellEnd"/>
      <w:r>
        <w:t xml:space="preserve"> </w:t>
      </w:r>
      <w:proofErr w:type="spellStart"/>
      <w:r>
        <w:t>freud</w:t>
      </w:r>
      <w:proofErr w:type="spellEnd"/>
      <w:r>
        <w:t xml:space="preserve"> und </w:t>
      </w:r>
      <w:proofErr w:type="spellStart"/>
      <w:r>
        <w:t>trost</w:t>
      </w:r>
      <w:proofErr w:type="spellEnd"/>
      <w:r>
        <w:t xml:space="preserve"> in unserm Herrn Christo. Ich hab euch aber </w:t>
      </w:r>
      <w:proofErr w:type="spellStart"/>
      <w:r>
        <w:t>auff</w:t>
      </w:r>
      <w:proofErr w:type="spellEnd"/>
      <w:r>
        <w:t xml:space="preserve"> </w:t>
      </w:r>
      <w:proofErr w:type="spellStart"/>
      <w:r>
        <w:t>teutsch</w:t>
      </w:r>
      <w:proofErr w:type="spellEnd"/>
      <w:r>
        <w:t xml:space="preserve"> </w:t>
      </w:r>
      <w:proofErr w:type="spellStart"/>
      <w:r>
        <w:t>geantwort</w:t>
      </w:r>
      <w:proofErr w:type="spellEnd"/>
      <w:r>
        <w:t xml:space="preserve">, da </w:t>
      </w:r>
      <w:proofErr w:type="spellStart"/>
      <w:r>
        <w:t>ir</w:t>
      </w:r>
      <w:proofErr w:type="spellEnd"/>
      <w:r>
        <w:t xml:space="preserve"> mir sehr artig und </w:t>
      </w:r>
      <w:proofErr w:type="spellStart"/>
      <w:r>
        <w:t>ordenlich</w:t>
      </w:r>
      <w:proofErr w:type="spellEnd"/>
      <w:r>
        <w:t xml:space="preserve"> </w:t>
      </w:r>
      <w:proofErr w:type="spellStart"/>
      <w:r>
        <w:t>latein</w:t>
      </w:r>
      <w:proofErr w:type="spellEnd"/>
      <w:r>
        <w:t xml:space="preserve"> geschrieben, </w:t>
      </w:r>
      <w:proofErr w:type="spellStart"/>
      <w:r>
        <w:t>auff</w:t>
      </w:r>
      <w:proofErr w:type="spellEnd"/>
      <w:r>
        <w:t xml:space="preserve"> das die </w:t>
      </w:r>
      <w:proofErr w:type="spellStart"/>
      <w:r>
        <w:t>brüder</w:t>
      </w:r>
      <w:proofErr w:type="spellEnd"/>
      <w:r>
        <w:t xml:space="preserve"> und </w:t>
      </w:r>
      <w:proofErr w:type="spellStart"/>
      <w:r>
        <w:t>schwestern</w:t>
      </w:r>
      <w:proofErr w:type="spellEnd"/>
      <w:r>
        <w:t xml:space="preserve">, kein </w:t>
      </w:r>
      <w:proofErr w:type="spellStart"/>
      <w:r>
        <w:t>latein</w:t>
      </w:r>
      <w:proofErr w:type="spellEnd"/>
      <w:r>
        <w:t xml:space="preserve"> künden, </w:t>
      </w:r>
      <w:proofErr w:type="spellStart"/>
      <w:r>
        <w:t>diß</w:t>
      </w:r>
      <w:proofErr w:type="spellEnd"/>
      <w:r>
        <w:t xml:space="preserve"> lesen und </w:t>
      </w:r>
      <w:proofErr w:type="spellStart"/>
      <w:r>
        <w:t>verstehn</w:t>
      </w:r>
      <w:proofErr w:type="spellEnd"/>
      <w:r>
        <w:t xml:space="preserve"> mögen, und </w:t>
      </w:r>
      <w:proofErr w:type="spellStart"/>
      <w:r>
        <w:t>Got</w:t>
      </w:r>
      <w:proofErr w:type="spellEnd"/>
      <w:r>
        <w:t xml:space="preserve"> dem Herrn </w:t>
      </w:r>
      <w:proofErr w:type="spellStart"/>
      <w:r>
        <w:t>dancken</w:t>
      </w:r>
      <w:proofErr w:type="spellEnd"/>
      <w:r>
        <w:t xml:space="preserve"> für sein </w:t>
      </w:r>
      <w:proofErr w:type="spellStart"/>
      <w:r>
        <w:t>gnad</w:t>
      </w:r>
      <w:proofErr w:type="spellEnd"/>
      <w:r>
        <w:t xml:space="preserve"> und in bitten. Weiter, lieber </w:t>
      </w:r>
      <w:proofErr w:type="spellStart"/>
      <w:r>
        <w:t>bruder</w:t>
      </w:r>
      <w:proofErr w:type="spellEnd"/>
      <w:r>
        <w:t xml:space="preserve">, so </w:t>
      </w:r>
      <w:proofErr w:type="spellStart"/>
      <w:r>
        <w:t>ir</w:t>
      </w:r>
      <w:proofErr w:type="spellEnd"/>
      <w:r>
        <w:t xml:space="preserve"> mich </w:t>
      </w:r>
      <w:proofErr w:type="spellStart"/>
      <w:r>
        <w:t>vermant</w:t>
      </w:r>
      <w:proofErr w:type="spellEnd"/>
      <w:r>
        <w:t xml:space="preserve">, das ich keinen </w:t>
      </w:r>
      <w:proofErr w:type="spellStart"/>
      <w:r>
        <w:t>eid</w:t>
      </w:r>
      <w:proofErr w:type="spellEnd"/>
      <w:r>
        <w:t xml:space="preserve"> thun </w:t>
      </w:r>
      <w:proofErr w:type="spellStart"/>
      <w:r>
        <w:t>söll</w:t>
      </w:r>
      <w:proofErr w:type="spellEnd"/>
      <w:r>
        <w:t xml:space="preserve">, das hat mich sehr getrost und </w:t>
      </w:r>
      <w:proofErr w:type="spellStart"/>
      <w:r>
        <w:t>erfrewet</w:t>
      </w:r>
      <w:proofErr w:type="spellEnd"/>
      <w:r>
        <w:t xml:space="preserve">. Dann </w:t>
      </w:r>
      <w:proofErr w:type="spellStart"/>
      <w:r>
        <w:t>deßhalben</w:t>
      </w:r>
      <w:proofErr w:type="spellEnd"/>
      <w:r>
        <w:t xml:space="preserve"> haben sie mich einen </w:t>
      </w:r>
      <w:proofErr w:type="spellStart"/>
      <w:r>
        <w:t>halßstarrigen</w:t>
      </w:r>
      <w:proofErr w:type="spellEnd"/>
      <w:r>
        <w:t xml:space="preserve">, und der </w:t>
      </w:r>
      <w:proofErr w:type="spellStart"/>
      <w:r>
        <w:t>auff</w:t>
      </w:r>
      <w:proofErr w:type="spellEnd"/>
      <w:r>
        <w:t xml:space="preserve"> sich selber allein stehe und allein weise sein </w:t>
      </w:r>
      <w:proofErr w:type="spellStart"/>
      <w:r>
        <w:t>wöl</w:t>
      </w:r>
      <w:proofErr w:type="spellEnd"/>
      <w:r>
        <w:t xml:space="preserve">, gescholten und dabei </w:t>
      </w:r>
      <w:proofErr w:type="spellStart"/>
      <w:r>
        <w:t>gedrewt</w:t>
      </w:r>
      <w:proofErr w:type="spellEnd"/>
      <w:r>
        <w:t xml:space="preserve"> mich einen </w:t>
      </w:r>
      <w:proofErr w:type="spellStart"/>
      <w:r>
        <w:t>ketzer</w:t>
      </w:r>
      <w:proofErr w:type="spellEnd"/>
      <w:r>
        <w:t xml:space="preserve"> zu </w:t>
      </w:r>
      <w:proofErr w:type="spellStart"/>
      <w:r>
        <w:t>declariren</w:t>
      </w:r>
      <w:proofErr w:type="spellEnd"/>
      <w:r>
        <w:t xml:space="preserve">, und als ich des (das ich </w:t>
      </w:r>
      <w:proofErr w:type="spellStart"/>
      <w:r>
        <w:t>nit</w:t>
      </w:r>
      <w:proofErr w:type="spellEnd"/>
      <w:r>
        <w:t xml:space="preserve"> schweren </w:t>
      </w:r>
      <w:proofErr w:type="spellStart"/>
      <w:r>
        <w:t>wolt</w:t>
      </w:r>
      <w:proofErr w:type="spellEnd"/>
      <w:r>
        <w:t xml:space="preserve">) </w:t>
      </w:r>
      <w:proofErr w:type="spellStart"/>
      <w:r>
        <w:t>red</w:t>
      </w:r>
      <w:proofErr w:type="spellEnd"/>
      <w:r>
        <w:t xml:space="preserve"> und </w:t>
      </w:r>
      <w:proofErr w:type="spellStart"/>
      <w:r>
        <w:t>antwort</w:t>
      </w:r>
      <w:proofErr w:type="spellEnd"/>
      <w:r>
        <w:t xml:space="preserve"> geben </w:t>
      </w:r>
      <w:proofErr w:type="spellStart"/>
      <w:r>
        <w:t>wolt</w:t>
      </w:r>
      <w:proofErr w:type="spellEnd"/>
      <w:r>
        <w:t xml:space="preserve">, </w:t>
      </w:r>
      <w:proofErr w:type="spellStart"/>
      <w:r>
        <w:t>seind</w:t>
      </w:r>
      <w:proofErr w:type="spellEnd"/>
      <w:r>
        <w:t xml:space="preserve"> </w:t>
      </w:r>
      <w:proofErr w:type="spellStart"/>
      <w:r>
        <w:t>irer</w:t>
      </w:r>
      <w:proofErr w:type="spellEnd"/>
      <w:r>
        <w:t xml:space="preserve"> </w:t>
      </w:r>
      <w:proofErr w:type="spellStart"/>
      <w:r>
        <w:t>zwen</w:t>
      </w:r>
      <w:proofErr w:type="spellEnd"/>
      <w:r>
        <w:t xml:space="preserve"> oder drei zusammen mir </w:t>
      </w:r>
      <w:proofErr w:type="spellStart"/>
      <w:r>
        <w:t>under</w:t>
      </w:r>
      <w:proofErr w:type="spellEnd"/>
      <w:r>
        <w:t xml:space="preserve"> die </w:t>
      </w:r>
      <w:proofErr w:type="spellStart"/>
      <w:r>
        <w:t>augen</w:t>
      </w:r>
      <w:proofErr w:type="spellEnd"/>
      <w:r>
        <w:t xml:space="preserve"> </w:t>
      </w:r>
      <w:proofErr w:type="spellStart"/>
      <w:r>
        <w:t>gefaren</w:t>
      </w:r>
      <w:proofErr w:type="spellEnd"/>
      <w:r>
        <w:t xml:space="preserve"> mit schelten wie </w:t>
      </w:r>
      <w:proofErr w:type="spellStart"/>
      <w:r>
        <w:t>kesselbüsser</w:t>
      </w:r>
      <w:proofErr w:type="spellEnd"/>
      <w:r>
        <w:t xml:space="preserve">((Kesselbüßer = Kesselflicker; von büßen (mhd. </w:t>
      </w:r>
      <w:proofErr w:type="spellStart"/>
      <w:r>
        <w:t>büezen</w:t>
      </w:r>
      <w:proofErr w:type="spellEnd"/>
      <w:r>
        <w:t xml:space="preserve">), besser machen, ausbessern, wieder gut machen, vergüten, Buße leisten. Daher auch </w:t>
      </w:r>
      <w:proofErr w:type="spellStart"/>
      <w:r>
        <w:t>Altbüßer</w:t>
      </w:r>
      <w:proofErr w:type="spellEnd"/>
      <w:r>
        <w:t xml:space="preserve"> = </w:t>
      </w:r>
      <w:proofErr w:type="spellStart"/>
      <w:r>
        <w:t>Schuhflicker</w:t>
      </w:r>
      <w:proofErr w:type="spellEnd"/>
      <w:r>
        <w:t xml:space="preserve">.)) und gesagt, ich mach selber glosen </w:t>
      </w:r>
      <w:proofErr w:type="spellStart"/>
      <w:r>
        <w:t>uber</w:t>
      </w:r>
      <w:proofErr w:type="spellEnd"/>
      <w:r>
        <w:t xml:space="preserve"> den </w:t>
      </w:r>
      <w:proofErr w:type="spellStart"/>
      <w:r>
        <w:t>text</w:t>
      </w:r>
      <w:proofErr w:type="spellEnd"/>
      <w:r>
        <w:t xml:space="preserve">, Mat. 5. Es ist (sprach der ketzermeister ein </w:t>
      </w:r>
      <w:proofErr w:type="spellStart"/>
      <w:r>
        <w:t>prediger</w:t>
      </w:r>
      <w:proofErr w:type="spellEnd"/>
      <w:r>
        <w:t xml:space="preserve"> </w:t>
      </w:r>
      <w:proofErr w:type="spellStart"/>
      <w:r>
        <w:t>münch</w:t>
      </w:r>
      <w:proofErr w:type="spellEnd"/>
      <w:r>
        <w:t xml:space="preserve">) ein </w:t>
      </w:r>
      <w:proofErr w:type="spellStart"/>
      <w:r>
        <w:t>verdampte</w:t>
      </w:r>
      <w:proofErr w:type="spellEnd"/>
      <w:r>
        <w:t xml:space="preserve"> </w:t>
      </w:r>
      <w:proofErr w:type="spellStart"/>
      <w:r>
        <w:t>ketzerei</w:t>
      </w:r>
      <w:proofErr w:type="spellEnd"/>
      <w:r>
        <w:t xml:space="preserve">, das man keinen </w:t>
      </w:r>
      <w:proofErr w:type="spellStart"/>
      <w:r>
        <w:t>eid</w:t>
      </w:r>
      <w:proofErr w:type="spellEnd"/>
      <w:r>
        <w:t xml:space="preserve"> thun sol. Also </w:t>
      </w:r>
      <w:proofErr w:type="spellStart"/>
      <w:r>
        <w:t>arguiren</w:t>
      </w:r>
      <w:proofErr w:type="spellEnd"/>
      <w:r>
        <w:t xml:space="preserve"> sie ex </w:t>
      </w:r>
      <w:proofErr w:type="spellStart"/>
      <w:r>
        <w:t>puris</w:t>
      </w:r>
      <w:proofErr w:type="spellEnd"/>
      <w:r>
        <w:t xml:space="preserve"> </w:t>
      </w:r>
      <w:proofErr w:type="spellStart"/>
      <w:r>
        <w:t>particularibus</w:t>
      </w:r>
      <w:proofErr w:type="spellEnd"/>
      <w:r>
        <w:t xml:space="preserve">. Armer </w:t>
      </w:r>
      <w:proofErr w:type="spellStart"/>
      <w:r>
        <w:t>verblendter</w:t>
      </w:r>
      <w:proofErr w:type="spellEnd"/>
      <w:r>
        <w:t xml:space="preserve"> </w:t>
      </w:r>
      <w:proofErr w:type="spellStart"/>
      <w:r>
        <w:t>volck</w:t>
      </w:r>
      <w:proofErr w:type="spellEnd"/>
      <w:r>
        <w:t xml:space="preserve"> mag </w:t>
      </w:r>
      <w:proofErr w:type="spellStart"/>
      <w:r>
        <w:t>under</w:t>
      </w:r>
      <w:proofErr w:type="spellEnd"/>
      <w:r>
        <w:t xml:space="preserve"> der </w:t>
      </w:r>
      <w:proofErr w:type="spellStart"/>
      <w:r>
        <w:t>sunnen</w:t>
      </w:r>
      <w:proofErr w:type="spellEnd"/>
      <w:r>
        <w:t xml:space="preserve"> </w:t>
      </w:r>
      <w:proofErr w:type="spellStart"/>
      <w:r>
        <w:t>nit</w:t>
      </w:r>
      <w:proofErr w:type="spellEnd"/>
      <w:r>
        <w:t xml:space="preserve"> sein. Ich aber </w:t>
      </w:r>
      <w:proofErr w:type="spellStart"/>
      <w:r>
        <w:t>antwort</w:t>
      </w:r>
      <w:proofErr w:type="spellEnd"/>
      <w:r>
        <w:t xml:space="preserve">: </w:t>
      </w:r>
      <w:proofErr w:type="spellStart"/>
      <w:r>
        <w:t>Wirdigen</w:t>
      </w:r>
      <w:proofErr w:type="spellEnd"/>
      <w:r>
        <w:t xml:space="preserve"> lieben </w:t>
      </w:r>
      <w:proofErr w:type="spellStart"/>
      <w:r>
        <w:t>hern</w:t>
      </w:r>
      <w:proofErr w:type="spellEnd"/>
      <w:r>
        <w:t xml:space="preserve">, ich sage </w:t>
      </w:r>
      <w:proofErr w:type="spellStart"/>
      <w:r>
        <w:t>nit</w:t>
      </w:r>
      <w:proofErr w:type="spellEnd"/>
      <w:r>
        <w:t xml:space="preserve">, das man </w:t>
      </w:r>
      <w:proofErr w:type="spellStart"/>
      <w:r>
        <w:t>inn</w:t>
      </w:r>
      <w:proofErr w:type="spellEnd"/>
      <w:r>
        <w:t xml:space="preserve"> keinem fall schweren </w:t>
      </w:r>
      <w:proofErr w:type="spellStart"/>
      <w:r>
        <w:t>söll</w:t>
      </w:r>
      <w:proofErr w:type="spellEnd"/>
      <w:r>
        <w:t xml:space="preserve"> oder </w:t>
      </w:r>
      <w:proofErr w:type="spellStart"/>
      <w:r>
        <w:t>vermög</w:t>
      </w:r>
      <w:proofErr w:type="spellEnd"/>
      <w:r>
        <w:t xml:space="preserve">. Dieweil aber </w:t>
      </w:r>
      <w:proofErr w:type="spellStart"/>
      <w:r>
        <w:t>biß</w:t>
      </w:r>
      <w:proofErr w:type="spellEnd"/>
      <w:r>
        <w:t xml:space="preserve"> mein eigen </w:t>
      </w:r>
      <w:proofErr w:type="spellStart"/>
      <w:r>
        <w:t>sach</w:t>
      </w:r>
      <w:proofErr w:type="spellEnd"/>
      <w:r>
        <w:t xml:space="preserve"> antrifft, als </w:t>
      </w:r>
      <w:proofErr w:type="spellStart"/>
      <w:r>
        <w:t>nemblich</w:t>
      </w:r>
      <w:proofErr w:type="spellEnd"/>
      <w:r>
        <w:t xml:space="preserve">, mich </w:t>
      </w:r>
      <w:proofErr w:type="spellStart"/>
      <w:r>
        <w:t>auß</w:t>
      </w:r>
      <w:proofErr w:type="spellEnd"/>
      <w:r>
        <w:t xml:space="preserve"> dieser </w:t>
      </w:r>
      <w:proofErr w:type="spellStart"/>
      <w:r>
        <w:t>gefencknus</w:t>
      </w:r>
      <w:proofErr w:type="spellEnd"/>
      <w:r>
        <w:t xml:space="preserve"> </w:t>
      </w:r>
      <w:proofErr w:type="spellStart"/>
      <w:r>
        <w:t>zekommen</w:t>
      </w:r>
      <w:proofErr w:type="spellEnd"/>
      <w:r>
        <w:t xml:space="preserve"> (als e. w. mir oft </w:t>
      </w:r>
      <w:proofErr w:type="spellStart"/>
      <w:r>
        <w:t>selbs</w:t>
      </w:r>
      <w:proofErr w:type="spellEnd"/>
      <w:r>
        <w:t xml:space="preserve"> </w:t>
      </w:r>
      <w:proofErr w:type="spellStart"/>
      <w:r>
        <w:t>bekant</w:t>
      </w:r>
      <w:proofErr w:type="spellEnd"/>
      <w:r>
        <w:t xml:space="preserve"> </w:t>
      </w:r>
      <w:proofErr w:type="spellStart"/>
      <w:r>
        <w:t>hatt</w:t>
      </w:r>
      <w:proofErr w:type="spellEnd"/>
      <w:r>
        <w:t xml:space="preserve">) so ist mir dieser </w:t>
      </w:r>
      <w:proofErr w:type="spellStart"/>
      <w:r>
        <w:t>eid</w:t>
      </w:r>
      <w:proofErr w:type="spellEnd"/>
      <w:r>
        <w:t xml:space="preserve"> wider mein </w:t>
      </w:r>
      <w:proofErr w:type="spellStart"/>
      <w:r>
        <w:t>conscientz</w:t>
      </w:r>
      <w:proofErr w:type="spellEnd"/>
      <w:r>
        <w:t xml:space="preserve">, </w:t>
      </w:r>
      <w:proofErr w:type="spellStart"/>
      <w:r>
        <w:t>derhalben</w:t>
      </w:r>
      <w:proofErr w:type="spellEnd"/>
      <w:r>
        <w:t xml:space="preserve"> ich in </w:t>
      </w:r>
      <w:proofErr w:type="spellStart"/>
      <w:r>
        <w:t>nit</w:t>
      </w:r>
      <w:proofErr w:type="spellEnd"/>
      <w:r>
        <w:t xml:space="preserve"> thun mag rc. Ketzermeister: Die </w:t>
      </w:r>
      <w:proofErr w:type="spellStart"/>
      <w:r>
        <w:t>conscientz</w:t>
      </w:r>
      <w:proofErr w:type="spellEnd"/>
      <w:r>
        <w:t xml:space="preserve"> oder gewissen ist irrig und ketzerisch. Adolphus: </w:t>
      </w:r>
      <w:proofErr w:type="spellStart"/>
      <w:r>
        <w:t>Wirdiger</w:t>
      </w:r>
      <w:proofErr w:type="spellEnd"/>
      <w:r>
        <w:t xml:space="preserve"> </w:t>
      </w:r>
      <w:proofErr w:type="spellStart"/>
      <w:r>
        <w:t>herr</w:t>
      </w:r>
      <w:proofErr w:type="spellEnd"/>
      <w:r>
        <w:t xml:space="preserve">, e. w. </w:t>
      </w:r>
      <w:proofErr w:type="spellStart"/>
      <w:r>
        <w:t>möögen</w:t>
      </w:r>
      <w:proofErr w:type="spellEnd"/>
      <w:r>
        <w:t xml:space="preserve"> mich </w:t>
      </w:r>
      <w:proofErr w:type="spellStart"/>
      <w:r>
        <w:t>nit</w:t>
      </w:r>
      <w:proofErr w:type="spellEnd"/>
      <w:r>
        <w:t xml:space="preserve"> einen </w:t>
      </w:r>
      <w:proofErr w:type="spellStart"/>
      <w:r>
        <w:t>ketzer</w:t>
      </w:r>
      <w:proofErr w:type="spellEnd"/>
      <w:r>
        <w:t xml:space="preserve"> schelten, ehe </w:t>
      </w:r>
      <w:proofErr w:type="spellStart"/>
      <w:r>
        <w:t>ir</w:t>
      </w:r>
      <w:proofErr w:type="spellEnd"/>
      <w:r>
        <w:t xml:space="preserve"> mein bescheid und </w:t>
      </w:r>
      <w:proofErr w:type="spellStart"/>
      <w:r>
        <w:t>bewegnus</w:t>
      </w:r>
      <w:proofErr w:type="spellEnd"/>
      <w:r>
        <w:t xml:space="preserve"> wißt und verstehen.</w:t>
      </w:r>
    </w:p>
    <w:p w14:paraId="4D44F6D7" w14:textId="77777777" w:rsidR="00DB7BB7" w:rsidRDefault="00DB7BB7" w:rsidP="00DB7BB7">
      <w:pPr>
        <w:pStyle w:val="StandardWeb"/>
      </w:pPr>
      <w:r>
        <w:t xml:space="preserve">So </w:t>
      </w:r>
      <w:proofErr w:type="spellStart"/>
      <w:r>
        <w:t>hatt</w:t>
      </w:r>
      <w:proofErr w:type="spellEnd"/>
      <w:r>
        <w:t xml:space="preserve"> ich mein bescheid </w:t>
      </w:r>
      <w:proofErr w:type="spellStart"/>
      <w:r>
        <w:t>inn</w:t>
      </w:r>
      <w:proofErr w:type="spellEnd"/>
      <w:r>
        <w:t xml:space="preserve"> </w:t>
      </w:r>
      <w:proofErr w:type="spellStart"/>
      <w:r>
        <w:t>schlußrede</w:t>
      </w:r>
      <w:proofErr w:type="spellEnd"/>
      <w:r>
        <w:t xml:space="preserve"> begriffen, die selbige ich </w:t>
      </w:r>
      <w:proofErr w:type="spellStart"/>
      <w:r>
        <w:t>auff</w:t>
      </w:r>
      <w:proofErr w:type="spellEnd"/>
      <w:r>
        <w:t xml:space="preserve"> </w:t>
      </w:r>
      <w:proofErr w:type="spellStart"/>
      <w:r>
        <w:t>teutsch</w:t>
      </w:r>
      <w:proofErr w:type="spellEnd"/>
      <w:r>
        <w:t xml:space="preserve"> anfing zu </w:t>
      </w:r>
      <w:proofErr w:type="spellStart"/>
      <w:r>
        <w:t>erzelen</w:t>
      </w:r>
      <w:proofErr w:type="spellEnd"/>
      <w:r>
        <w:t xml:space="preserve">, und da ich die </w:t>
      </w:r>
      <w:proofErr w:type="spellStart"/>
      <w:r>
        <w:t>vierdte</w:t>
      </w:r>
      <w:proofErr w:type="spellEnd"/>
      <w:r>
        <w:t xml:space="preserve"> noch </w:t>
      </w:r>
      <w:proofErr w:type="spellStart"/>
      <w:r>
        <w:t>nit</w:t>
      </w:r>
      <w:proofErr w:type="spellEnd"/>
      <w:r>
        <w:t xml:space="preserve"> gar </w:t>
      </w:r>
      <w:proofErr w:type="spellStart"/>
      <w:r>
        <w:t>auß</w:t>
      </w:r>
      <w:proofErr w:type="spellEnd"/>
      <w:r>
        <w:t xml:space="preserve"> </w:t>
      </w:r>
      <w:proofErr w:type="spellStart"/>
      <w:r>
        <w:t>erzalt</w:t>
      </w:r>
      <w:proofErr w:type="spellEnd"/>
      <w:r>
        <w:t xml:space="preserve"> </w:t>
      </w:r>
      <w:proofErr w:type="spellStart"/>
      <w:r>
        <w:t>hatt</w:t>
      </w:r>
      <w:proofErr w:type="spellEnd"/>
      <w:r>
        <w:t xml:space="preserve">, </w:t>
      </w:r>
      <w:proofErr w:type="spellStart"/>
      <w:r>
        <w:t>rieffe</w:t>
      </w:r>
      <w:proofErr w:type="spellEnd"/>
      <w:r>
        <w:t xml:space="preserve"> sie aufs </w:t>
      </w:r>
      <w:proofErr w:type="spellStart"/>
      <w:r>
        <w:t>new</w:t>
      </w:r>
      <w:proofErr w:type="spellEnd"/>
      <w:r>
        <w:t xml:space="preserve">: ich </w:t>
      </w:r>
      <w:proofErr w:type="spellStart"/>
      <w:r>
        <w:t>solt</w:t>
      </w:r>
      <w:proofErr w:type="spellEnd"/>
      <w:r>
        <w:t xml:space="preserve"> den </w:t>
      </w:r>
      <w:proofErr w:type="spellStart"/>
      <w:r>
        <w:t>eid</w:t>
      </w:r>
      <w:proofErr w:type="spellEnd"/>
      <w:r>
        <w:t xml:space="preserve"> thun bei straff des </w:t>
      </w:r>
      <w:proofErr w:type="spellStart"/>
      <w:r>
        <w:t>banns</w:t>
      </w:r>
      <w:proofErr w:type="spellEnd"/>
      <w:r>
        <w:t xml:space="preserve">, und wo ich des </w:t>
      </w:r>
      <w:proofErr w:type="spellStart"/>
      <w:r>
        <w:t>nit</w:t>
      </w:r>
      <w:proofErr w:type="spellEnd"/>
      <w:r>
        <w:t xml:space="preserve"> </w:t>
      </w:r>
      <w:proofErr w:type="spellStart"/>
      <w:r>
        <w:t>wolt</w:t>
      </w:r>
      <w:proofErr w:type="spellEnd"/>
      <w:r>
        <w:t xml:space="preserve"> thun, so möcht ich sehen, was mir davon </w:t>
      </w:r>
      <w:proofErr w:type="spellStart"/>
      <w:r>
        <w:t>komen</w:t>
      </w:r>
      <w:proofErr w:type="spellEnd"/>
      <w:r>
        <w:t xml:space="preserve"> würd. Ich sprach: </w:t>
      </w:r>
      <w:proofErr w:type="spellStart"/>
      <w:r>
        <w:t>NAchdem</w:t>
      </w:r>
      <w:proofErr w:type="spellEnd"/>
      <w:r>
        <w:t xml:space="preserve"> mir der </w:t>
      </w:r>
      <w:proofErr w:type="spellStart"/>
      <w:r>
        <w:t>eid</w:t>
      </w:r>
      <w:proofErr w:type="spellEnd"/>
      <w:r>
        <w:t xml:space="preserve"> so hart wider mein gewissen ist, mag und </w:t>
      </w:r>
      <w:proofErr w:type="spellStart"/>
      <w:r>
        <w:t>kan</w:t>
      </w:r>
      <w:proofErr w:type="spellEnd"/>
      <w:r>
        <w:t xml:space="preserve"> ich den nicht </w:t>
      </w:r>
      <w:proofErr w:type="spellStart"/>
      <w:r>
        <w:t>gethun</w:t>
      </w:r>
      <w:proofErr w:type="spellEnd"/>
      <w:r>
        <w:t xml:space="preserve">; fragt mich, ich will euch doch </w:t>
      </w:r>
      <w:proofErr w:type="spellStart"/>
      <w:r>
        <w:t>sunst</w:t>
      </w:r>
      <w:proofErr w:type="spellEnd"/>
      <w:r>
        <w:t xml:space="preserve"> die </w:t>
      </w:r>
      <w:proofErr w:type="spellStart"/>
      <w:r>
        <w:t>warheit</w:t>
      </w:r>
      <w:proofErr w:type="spellEnd"/>
      <w:r>
        <w:t xml:space="preserve"> sagen, als mir der Herr Christus </w:t>
      </w:r>
      <w:proofErr w:type="spellStart"/>
      <w:r>
        <w:t>bevolhen</w:t>
      </w:r>
      <w:proofErr w:type="spellEnd"/>
      <w:r>
        <w:t xml:space="preserve"> hat: ja ja, </w:t>
      </w:r>
      <w:proofErr w:type="spellStart"/>
      <w:r>
        <w:t>neyn</w:t>
      </w:r>
      <w:proofErr w:type="spellEnd"/>
      <w:r>
        <w:t xml:space="preserve"> </w:t>
      </w:r>
      <w:proofErr w:type="spellStart"/>
      <w:r>
        <w:t>neyn</w:t>
      </w:r>
      <w:proofErr w:type="spellEnd"/>
      <w:r>
        <w:t xml:space="preserve"> </w:t>
      </w:r>
      <w:proofErr w:type="spellStart"/>
      <w:r>
        <w:t>zesein</w:t>
      </w:r>
      <w:proofErr w:type="spellEnd"/>
      <w:r>
        <w:t xml:space="preserve">. Als sie nun </w:t>
      </w:r>
      <w:proofErr w:type="spellStart"/>
      <w:r>
        <w:t>nit</w:t>
      </w:r>
      <w:proofErr w:type="spellEnd"/>
      <w:r>
        <w:t xml:space="preserve"> </w:t>
      </w:r>
      <w:proofErr w:type="spellStart"/>
      <w:r>
        <w:t>forther</w:t>
      </w:r>
      <w:proofErr w:type="spellEnd"/>
      <w:r>
        <w:t xml:space="preserve"> kommen </w:t>
      </w:r>
      <w:proofErr w:type="spellStart"/>
      <w:r>
        <w:t>kundten</w:t>
      </w:r>
      <w:proofErr w:type="spellEnd"/>
      <w:r>
        <w:t xml:space="preserve">, protestierten sie davon, und fingen an </w:t>
      </w:r>
      <w:proofErr w:type="spellStart"/>
      <w:r>
        <w:t>zefragen</w:t>
      </w:r>
      <w:proofErr w:type="spellEnd"/>
      <w:r>
        <w:t xml:space="preserve"> rc.</w:t>
      </w:r>
    </w:p>
    <w:p w14:paraId="69BE65C1" w14:textId="77777777" w:rsidR="00DB7BB7" w:rsidRDefault="00DB7BB7" w:rsidP="00DB7BB7">
      <w:pPr>
        <w:pStyle w:val="StandardWeb"/>
      </w:pPr>
      <w:r>
        <w:t xml:space="preserve">Mein bescheid, lieber </w:t>
      </w:r>
      <w:proofErr w:type="spellStart"/>
      <w:r>
        <w:t>bruder</w:t>
      </w:r>
      <w:proofErr w:type="spellEnd"/>
      <w:r>
        <w:t xml:space="preserve">, von dem </w:t>
      </w:r>
      <w:proofErr w:type="spellStart"/>
      <w:r>
        <w:t>eid</w:t>
      </w:r>
      <w:proofErr w:type="spellEnd"/>
      <w:r>
        <w:t xml:space="preserve"> (</w:t>
      </w:r>
      <w:proofErr w:type="spellStart"/>
      <w:r>
        <w:t>auff</w:t>
      </w:r>
      <w:proofErr w:type="spellEnd"/>
      <w:r>
        <w:t xml:space="preserve"> das auch </w:t>
      </w:r>
      <w:proofErr w:type="spellStart"/>
      <w:r>
        <w:t>ir</w:t>
      </w:r>
      <w:proofErr w:type="spellEnd"/>
      <w:r>
        <w:t xml:space="preserve"> wisset, was mich der Herr Christus davon </w:t>
      </w:r>
      <w:proofErr w:type="spellStart"/>
      <w:r>
        <w:t>geleret</w:t>
      </w:r>
      <w:proofErr w:type="spellEnd"/>
      <w:r>
        <w:t xml:space="preserve"> hat, wo ein </w:t>
      </w:r>
      <w:proofErr w:type="spellStart"/>
      <w:r>
        <w:t>Christenmensche</w:t>
      </w:r>
      <w:proofErr w:type="spellEnd"/>
      <w:r>
        <w:t xml:space="preserve"> schweren und </w:t>
      </w:r>
      <w:proofErr w:type="spellStart"/>
      <w:r>
        <w:t>nit</w:t>
      </w:r>
      <w:proofErr w:type="spellEnd"/>
      <w:r>
        <w:t xml:space="preserve"> schweren möge) ist dieser:</w:t>
      </w:r>
    </w:p>
    <w:p w14:paraId="48527A2D" w14:textId="77777777" w:rsidR="00DB7BB7" w:rsidRDefault="00DB7BB7" w:rsidP="00DB7BB7">
      <w:pPr>
        <w:numPr>
          <w:ilvl w:val="0"/>
          <w:numId w:val="1"/>
        </w:numPr>
        <w:spacing w:before="100" w:beforeAutospacing="1" w:after="100" w:afterAutospacing="1" w:line="240" w:lineRule="auto"/>
      </w:pPr>
      <w:r>
        <w:t xml:space="preserve">Matth. 5. unser Herr Christus, und Jacob </w:t>
      </w:r>
      <w:proofErr w:type="spellStart"/>
      <w:r>
        <w:t>inn</w:t>
      </w:r>
      <w:proofErr w:type="spellEnd"/>
      <w:r>
        <w:t xml:space="preserve"> seiner </w:t>
      </w:r>
      <w:proofErr w:type="spellStart"/>
      <w:r>
        <w:t>epistel</w:t>
      </w:r>
      <w:proofErr w:type="spellEnd"/>
      <w:r>
        <w:t xml:space="preserve"> am 5. </w:t>
      </w:r>
      <w:proofErr w:type="spellStart"/>
      <w:r>
        <w:t>cap</w:t>
      </w:r>
      <w:proofErr w:type="spellEnd"/>
      <w:r>
        <w:t xml:space="preserve">. gebieten den Christen, das sie </w:t>
      </w:r>
      <w:proofErr w:type="spellStart"/>
      <w:r>
        <w:t>inn</w:t>
      </w:r>
      <w:proofErr w:type="spellEnd"/>
      <w:r>
        <w:t xml:space="preserve"> keinen weg schweren sollen, und </w:t>
      </w:r>
      <w:proofErr w:type="spellStart"/>
      <w:r>
        <w:t>nemen</w:t>
      </w:r>
      <w:proofErr w:type="spellEnd"/>
      <w:r>
        <w:t xml:space="preserve"> hinweg alle die macht und gebrauch der alten zu schweren.</w:t>
      </w:r>
    </w:p>
    <w:p w14:paraId="1F25DAC1" w14:textId="77777777" w:rsidR="00DB7BB7" w:rsidRDefault="00DB7BB7" w:rsidP="00DB7BB7">
      <w:pPr>
        <w:numPr>
          <w:ilvl w:val="0"/>
          <w:numId w:val="1"/>
        </w:numPr>
        <w:spacing w:before="100" w:beforeAutospacing="1" w:after="100" w:afterAutospacing="1" w:line="240" w:lineRule="auto"/>
      </w:pPr>
      <w:r>
        <w:t xml:space="preserve">Der Herr Christus aber </w:t>
      </w:r>
      <w:proofErr w:type="spellStart"/>
      <w:r>
        <w:t>selbs</w:t>
      </w:r>
      <w:proofErr w:type="spellEnd"/>
      <w:r>
        <w:t xml:space="preserve"> und seine Apostel, und S. Paulus sonderlich, haben oft (wie man </w:t>
      </w:r>
      <w:proofErr w:type="spellStart"/>
      <w:r>
        <w:t>lißet</w:t>
      </w:r>
      <w:proofErr w:type="spellEnd"/>
      <w:r>
        <w:t xml:space="preserve">) geschworen; thun sie anders dann sie </w:t>
      </w:r>
      <w:proofErr w:type="spellStart"/>
      <w:r>
        <w:t>leren</w:t>
      </w:r>
      <w:proofErr w:type="spellEnd"/>
      <w:r>
        <w:t xml:space="preserve">? das </w:t>
      </w:r>
      <w:proofErr w:type="spellStart"/>
      <w:r>
        <w:t>sey</w:t>
      </w:r>
      <w:proofErr w:type="spellEnd"/>
      <w:r>
        <w:t xml:space="preserve"> fern.</w:t>
      </w:r>
    </w:p>
    <w:p w14:paraId="0A45DFC1" w14:textId="77777777" w:rsidR="00DB7BB7" w:rsidRDefault="00DB7BB7" w:rsidP="00DB7BB7">
      <w:pPr>
        <w:numPr>
          <w:ilvl w:val="0"/>
          <w:numId w:val="1"/>
        </w:numPr>
        <w:spacing w:before="100" w:beforeAutospacing="1" w:after="100" w:afterAutospacing="1" w:line="240" w:lineRule="auto"/>
      </w:pPr>
      <w:r>
        <w:t xml:space="preserve">Derhalben muß man sehen, in welchen weg sie </w:t>
      </w:r>
      <w:proofErr w:type="spellStart"/>
      <w:r>
        <w:t>selbs</w:t>
      </w:r>
      <w:proofErr w:type="spellEnd"/>
      <w:r>
        <w:t xml:space="preserve"> schweren, und </w:t>
      </w:r>
      <w:proofErr w:type="spellStart"/>
      <w:r>
        <w:t>warumb</w:t>
      </w:r>
      <w:proofErr w:type="spellEnd"/>
      <w:r>
        <w:t xml:space="preserve"> sie gebieten, gar </w:t>
      </w:r>
      <w:proofErr w:type="spellStart"/>
      <w:r>
        <w:t>nit</w:t>
      </w:r>
      <w:proofErr w:type="spellEnd"/>
      <w:r>
        <w:t xml:space="preserve"> zu schweren.</w:t>
      </w:r>
    </w:p>
    <w:p w14:paraId="35A5A716" w14:textId="77777777" w:rsidR="00DB7BB7" w:rsidRDefault="00DB7BB7" w:rsidP="00DB7BB7">
      <w:pPr>
        <w:numPr>
          <w:ilvl w:val="0"/>
          <w:numId w:val="1"/>
        </w:numPr>
        <w:spacing w:before="100" w:beforeAutospacing="1" w:after="100" w:afterAutospacing="1" w:line="240" w:lineRule="auto"/>
      </w:pPr>
      <w:r>
        <w:t xml:space="preserve">Nun </w:t>
      </w:r>
      <w:proofErr w:type="spellStart"/>
      <w:r>
        <w:t>lißet</w:t>
      </w:r>
      <w:proofErr w:type="spellEnd"/>
      <w:r>
        <w:t xml:space="preserve"> man an keinem </w:t>
      </w:r>
      <w:proofErr w:type="spellStart"/>
      <w:r>
        <w:t>ort</w:t>
      </w:r>
      <w:proofErr w:type="spellEnd"/>
      <w:r>
        <w:t xml:space="preserve">, das sie geschworen haben, da es </w:t>
      </w:r>
      <w:proofErr w:type="spellStart"/>
      <w:r>
        <w:t>nit</w:t>
      </w:r>
      <w:proofErr w:type="spellEnd"/>
      <w:r>
        <w:t xml:space="preserve"> </w:t>
      </w:r>
      <w:proofErr w:type="spellStart"/>
      <w:r>
        <w:t>fürnemlich</w:t>
      </w:r>
      <w:proofErr w:type="spellEnd"/>
      <w:r>
        <w:t xml:space="preserve"> die ehre </w:t>
      </w:r>
      <w:proofErr w:type="spellStart"/>
      <w:r>
        <w:t>Gots</w:t>
      </w:r>
      <w:proofErr w:type="spellEnd"/>
      <w:r>
        <w:t xml:space="preserve">, darnach die liebe, zu not und nutz des </w:t>
      </w:r>
      <w:proofErr w:type="spellStart"/>
      <w:r>
        <w:t>nehsten</w:t>
      </w:r>
      <w:proofErr w:type="spellEnd"/>
      <w:r>
        <w:t>, betreffe.</w:t>
      </w:r>
    </w:p>
    <w:p w14:paraId="2F07C4C5" w14:textId="77777777" w:rsidR="00DB7BB7" w:rsidRDefault="00DB7BB7" w:rsidP="00DB7BB7">
      <w:pPr>
        <w:numPr>
          <w:ilvl w:val="0"/>
          <w:numId w:val="1"/>
        </w:numPr>
        <w:spacing w:before="100" w:beforeAutospacing="1" w:after="100" w:afterAutospacing="1" w:line="240" w:lineRule="auto"/>
      </w:pPr>
      <w:proofErr w:type="spellStart"/>
      <w:r>
        <w:t>Darumb</w:t>
      </w:r>
      <w:proofErr w:type="spellEnd"/>
      <w:r>
        <w:t xml:space="preserve"> mögen auch die Christen nach dieser weiß und </w:t>
      </w:r>
      <w:proofErr w:type="spellStart"/>
      <w:r>
        <w:t>exempel</w:t>
      </w:r>
      <w:proofErr w:type="spellEnd"/>
      <w:r>
        <w:t xml:space="preserve"> schweren, ja sie sein es auch </w:t>
      </w:r>
      <w:proofErr w:type="spellStart"/>
      <w:r>
        <w:t>schüldig</w:t>
      </w:r>
      <w:proofErr w:type="spellEnd"/>
      <w:r>
        <w:t xml:space="preserve">, und thun auch </w:t>
      </w:r>
      <w:proofErr w:type="spellStart"/>
      <w:r>
        <w:t>wol</w:t>
      </w:r>
      <w:proofErr w:type="spellEnd"/>
      <w:r>
        <w:t xml:space="preserve"> daran, und </w:t>
      </w:r>
      <w:proofErr w:type="spellStart"/>
      <w:r>
        <w:t>auff</w:t>
      </w:r>
      <w:proofErr w:type="spellEnd"/>
      <w:r>
        <w:t xml:space="preserve"> diese weiß </w:t>
      </w:r>
      <w:proofErr w:type="spellStart"/>
      <w:r>
        <w:t>wirt</w:t>
      </w:r>
      <w:proofErr w:type="spellEnd"/>
      <w:r>
        <w:t xml:space="preserve"> der alten macht und gebrauch zu schweren bestimmet, und sein selig alle die bei im schweren, wie im </w:t>
      </w:r>
      <w:proofErr w:type="spellStart"/>
      <w:r>
        <w:t>psalter</w:t>
      </w:r>
      <w:proofErr w:type="spellEnd"/>
      <w:r>
        <w:t xml:space="preserve"> steht.</w:t>
      </w:r>
    </w:p>
    <w:p w14:paraId="581481DF" w14:textId="77777777" w:rsidR="00DB7BB7" w:rsidRDefault="00DB7BB7" w:rsidP="00DB7BB7">
      <w:pPr>
        <w:numPr>
          <w:ilvl w:val="0"/>
          <w:numId w:val="1"/>
        </w:numPr>
        <w:spacing w:before="100" w:beforeAutospacing="1" w:after="100" w:afterAutospacing="1" w:line="240" w:lineRule="auto"/>
      </w:pPr>
      <w:r>
        <w:t xml:space="preserve">Derhalben wo es die </w:t>
      </w:r>
      <w:proofErr w:type="spellStart"/>
      <w:r>
        <w:t>ere</w:t>
      </w:r>
      <w:proofErr w:type="spellEnd"/>
      <w:r>
        <w:t xml:space="preserve"> Gottes, und die liebe des </w:t>
      </w:r>
      <w:proofErr w:type="spellStart"/>
      <w:r>
        <w:t>nehsten</w:t>
      </w:r>
      <w:proofErr w:type="spellEnd"/>
      <w:r>
        <w:t xml:space="preserve"> </w:t>
      </w:r>
      <w:proofErr w:type="spellStart"/>
      <w:r>
        <w:t>nit</w:t>
      </w:r>
      <w:proofErr w:type="spellEnd"/>
      <w:r>
        <w:t xml:space="preserve"> betrifft, sollen die Christen aller ding </w:t>
      </w:r>
      <w:proofErr w:type="spellStart"/>
      <w:r>
        <w:t>nit</w:t>
      </w:r>
      <w:proofErr w:type="spellEnd"/>
      <w:r>
        <w:t xml:space="preserve"> schweren, nach dem gebot Christi Matt. 5 und Jacobi am 5. </w:t>
      </w:r>
      <w:proofErr w:type="spellStart"/>
      <w:r>
        <w:t>cap</w:t>
      </w:r>
      <w:proofErr w:type="spellEnd"/>
      <w:r>
        <w:t xml:space="preserve">. </w:t>
      </w:r>
      <w:proofErr w:type="spellStart"/>
      <w:r>
        <w:t>sonder</w:t>
      </w:r>
      <w:proofErr w:type="spellEnd"/>
      <w:r>
        <w:t xml:space="preserve"> </w:t>
      </w:r>
      <w:proofErr w:type="spellStart"/>
      <w:r>
        <w:t>yhr</w:t>
      </w:r>
      <w:proofErr w:type="spellEnd"/>
      <w:r>
        <w:t xml:space="preserve"> </w:t>
      </w:r>
      <w:proofErr w:type="spellStart"/>
      <w:r>
        <w:t>wort</w:t>
      </w:r>
      <w:proofErr w:type="spellEnd"/>
      <w:r>
        <w:t xml:space="preserve"> sollen sein ja ja, nein nein.</w:t>
      </w:r>
    </w:p>
    <w:p w14:paraId="25C72CB8" w14:textId="77777777" w:rsidR="00DB7BB7" w:rsidRDefault="00DB7BB7" w:rsidP="00DB7BB7">
      <w:pPr>
        <w:numPr>
          <w:ilvl w:val="0"/>
          <w:numId w:val="1"/>
        </w:numPr>
        <w:spacing w:before="100" w:beforeAutospacing="1" w:after="100" w:afterAutospacing="1" w:line="240" w:lineRule="auto"/>
      </w:pPr>
      <w:r>
        <w:t xml:space="preserve">Wo es aber uns </w:t>
      </w:r>
      <w:proofErr w:type="spellStart"/>
      <w:r>
        <w:t>selbs</w:t>
      </w:r>
      <w:proofErr w:type="spellEnd"/>
      <w:r>
        <w:t xml:space="preserve"> betrifft, da ist offenbar, das es </w:t>
      </w:r>
      <w:proofErr w:type="spellStart"/>
      <w:r>
        <w:t>nit</w:t>
      </w:r>
      <w:proofErr w:type="spellEnd"/>
      <w:r>
        <w:t xml:space="preserve"> die </w:t>
      </w:r>
      <w:proofErr w:type="spellStart"/>
      <w:r>
        <w:t>ere</w:t>
      </w:r>
      <w:proofErr w:type="spellEnd"/>
      <w:r>
        <w:t xml:space="preserve"> </w:t>
      </w:r>
      <w:proofErr w:type="spellStart"/>
      <w:r>
        <w:t>Gots</w:t>
      </w:r>
      <w:proofErr w:type="spellEnd"/>
      <w:r>
        <w:t>, noch die liebe rc. antrifft.</w:t>
      </w:r>
    </w:p>
    <w:p w14:paraId="650B471D" w14:textId="77777777" w:rsidR="00DB7BB7" w:rsidRDefault="00DB7BB7" w:rsidP="00DB7BB7">
      <w:pPr>
        <w:numPr>
          <w:ilvl w:val="0"/>
          <w:numId w:val="1"/>
        </w:numPr>
        <w:spacing w:before="100" w:beforeAutospacing="1" w:after="100" w:afterAutospacing="1" w:line="240" w:lineRule="auto"/>
      </w:pPr>
      <w:proofErr w:type="spellStart"/>
      <w:r>
        <w:t>Darumb</w:t>
      </w:r>
      <w:proofErr w:type="spellEnd"/>
      <w:r>
        <w:t xml:space="preserve"> </w:t>
      </w:r>
      <w:proofErr w:type="spellStart"/>
      <w:r>
        <w:t>wa</w:t>
      </w:r>
      <w:proofErr w:type="spellEnd"/>
      <w:r>
        <w:t xml:space="preserve"> es uns </w:t>
      </w:r>
      <w:proofErr w:type="spellStart"/>
      <w:r>
        <w:t>selbs</w:t>
      </w:r>
      <w:proofErr w:type="spellEnd"/>
      <w:r>
        <w:t xml:space="preserve"> antrifft, da hat uns Christus </w:t>
      </w:r>
      <w:proofErr w:type="spellStart"/>
      <w:r>
        <w:t>gebotten</w:t>
      </w:r>
      <w:proofErr w:type="spellEnd"/>
      <w:r>
        <w:t xml:space="preserve">, das wir aller ding </w:t>
      </w:r>
      <w:proofErr w:type="spellStart"/>
      <w:r>
        <w:t>nit</w:t>
      </w:r>
      <w:proofErr w:type="spellEnd"/>
      <w:r>
        <w:t xml:space="preserve"> schweren sollen, dann allein ja ja, </w:t>
      </w:r>
      <w:proofErr w:type="spellStart"/>
      <w:r>
        <w:t>neyn</w:t>
      </w:r>
      <w:proofErr w:type="spellEnd"/>
      <w:r>
        <w:t xml:space="preserve"> </w:t>
      </w:r>
      <w:proofErr w:type="spellStart"/>
      <w:r>
        <w:t>neyn</w:t>
      </w:r>
      <w:proofErr w:type="spellEnd"/>
      <w:r>
        <w:t xml:space="preserve"> sagen.</w:t>
      </w:r>
    </w:p>
    <w:p w14:paraId="7CB40D2E" w14:textId="77777777" w:rsidR="00DB7BB7" w:rsidRDefault="00DB7BB7" w:rsidP="00DB7BB7">
      <w:pPr>
        <w:numPr>
          <w:ilvl w:val="0"/>
          <w:numId w:val="1"/>
        </w:numPr>
        <w:spacing w:before="100" w:beforeAutospacing="1" w:after="100" w:afterAutospacing="1" w:line="240" w:lineRule="auto"/>
      </w:pPr>
      <w:r>
        <w:t xml:space="preserve">Nun </w:t>
      </w:r>
      <w:proofErr w:type="spellStart"/>
      <w:r>
        <w:t>inn</w:t>
      </w:r>
      <w:proofErr w:type="spellEnd"/>
      <w:r>
        <w:t xml:space="preserve"> dieser meiner </w:t>
      </w:r>
      <w:proofErr w:type="spellStart"/>
      <w:r>
        <w:t>handlung</w:t>
      </w:r>
      <w:proofErr w:type="spellEnd"/>
      <w:r>
        <w:t xml:space="preserve"> (</w:t>
      </w:r>
      <w:proofErr w:type="spellStart"/>
      <w:r>
        <w:t>wiewol</w:t>
      </w:r>
      <w:proofErr w:type="spellEnd"/>
      <w:r>
        <w:t xml:space="preserve"> </w:t>
      </w:r>
      <w:proofErr w:type="spellStart"/>
      <w:r>
        <w:t>ungewönlich</w:t>
      </w:r>
      <w:proofErr w:type="spellEnd"/>
      <w:r>
        <w:t xml:space="preserve"> den </w:t>
      </w:r>
      <w:proofErr w:type="spellStart"/>
      <w:r>
        <w:t>gfangnen</w:t>
      </w:r>
      <w:proofErr w:type="spellEnd"/>
      <w:r>
        <w:t xml:space="preserve"> zu schweren ist, </w:t>
      </w:r>
      <w:proofErr w:type="spellStart"/>
      <w:r>
        <w:t>dannoch</w:t>
      </w:r>
      <w:proofErr w:type="spellEnd"/>
      <w:r>
        <w:t xml:space="preserve"> ich des angelangt werd von den geistlichen) trifft der </w:t>
      </w:r>
      <w:proofErr w:type="spellStart"/>
      <w:r>
        <w:t>eid</w:t>
      </w:r>
      <w:proofErr w:type="spellEnd"/>
      <w:r>
        <w:t xml:space="preserve"> mich </w:t>
      </w:r>
      <w:proofErr w:type="spellStart"/>
      <w:r>
        <w:t>selbs</w:t>
      </w:r>
      <w:proofErr w:type="spellEnd"/>
      <w:r>
        <w:t xml:space="preserve"> an, </w:t>
      </w:r>
      <w:proofErr w:type="spellStart"/>
      <w:r>
        <w:t>nemlich</w:t>
      </w:r>
      <w:proofErr w:type="spellEnd"/>
      <w:r>
        <w:t xml:space="preserve"> das ich dadurch meiner </w:t>
      </w:r>
      <w:proofErr w:type="spellStart"/>
      <w:r>
        <w:t>gefengnus</w:t>
      </w:r>
      <w:proofErr w:type="spellEnd"/>
      <w:r>
        <w:t xml:space="preserve"> entledigt </w:t>
      </w:r>
      <w:proofErr w:type="spellStart"/>
      <w:r>
        <w:t>werd</w:t>
      </w:r>
      <w:proofErr w:type="spellEnd"/>
      <w:r>
        <w:t xml:space="preserve">, als die ketzermeister einmal oder drei </w:t>
      </w:r>
      <w:proofErr w:type="spellStart"/>
      <w:r>
        <w:t>selbs</w:t>
      </w:r>
      <w:proofErr w:type="spellEnd"/>
      <w:r>
        <w:t xml:space="preserve"> </w:t>
      </w:r>
      <w:proofErr w:type="spellStart"/>
      <w:r>
        <w:t>bekant</w:t>
      </w:r>
      <w:proofErr w:type="spellEnd"/>
      <w:r>
        <w:t xml:space="preserve"> und gesagt haben, </w:t>
      </w:r>
      <w:proofErr w:type="spellStart"/>
      <w:r>
        <w:t>nemlich</w:t>
      </w:r>
      <w:proofErr w:type="spellEnd"/>
      <w:r>
        <w:t xml:space="preserve">, ich </w:t>
      </w:r>
      <w:proofErr w:type="spellStart"/>
      <w:r>
        <w:t>mög</w:t>
      </w:r>
      <w:proofErr w:type="spellEnd"/>
      <w:r>
        <w:t xml:space="preserve"> dieser </w:t>
      </w:r>
      <w:proofErr w:type="spellStart"/>
      <w:r>
        <w:t>gfengnus</w:t>
      </w:r>
      <w:proofErr w:type="spellEnd"/>
      <w:r>
        <w:t xml:space="preserve"> </w:t>
      </w:r>
      <w:proofErr w:type="spellStart"/>
      <w:r>
        <w:t>nit</w:t>
      </w:r>
      <w:proofErr w:type="spellEnd"/>
      <w:r>
        <w:t xml:space="preserve"> entledigt werden, wo ich </w:t>
      </w:r>
      <w:proofErr w:type="spellStart"/>
      <w:r>
        <w:t>nit</w:t>
      </w:r>
      <w:proofErr w:type="spellEnd"/>
      <w:r>
        <w:t xml:space="preserve"> den </w:t>
      </w:r>
      <w:proofErr w:type="spellStart"/>
      <w:r>
        <w:t>eid</w:t>
      </w:r>
      <w:proofErr w:type="spellEnd"/>
      <w:r>
        <w:t xml:space="preserve"> thun wöll, und </w:t>
      </w:r>
      <w:proofErr w:type="spellStart"/>
      <w:r>
        <w:t>kunden</w:t>
      </w:r>
      <w:proofErr w:type="spellEnd"/>
      <w:r>
        <w:t xml:space="preserve"> </w:t>
      </w:r>
      <w:proofErr w:type="spellStart"/>
      <w:r>
        <w:t>dannocht</w:t>
      </w:r>
      <w:proofErr w:type="spellEnd"/>
      <w:r>
        <w:t xml:space="preserve"> </w:t>
      </w:r>
      <w:proofErr w:type="spellStart"/>
      <w:r>
        <w:t>nit</w:t>
      </w:r>
      <w:proofErr w:type="spellEnd"/>
      <w:r>
        <w:t xml:space="preserve"> beweisen, das ein </w:t>
      </w:r>
      <w:proofErr w:type="spellStart"/>
      <w:r>
        <w:t>ley</w:t>
      </w:r>
      <w:proofErr w:type="spellEnd"/>
      <w:r>
        <w:t xml:space="preserve"> und </w:t>
      </w:r>
      <w:proofErr w:type="spellStart"/>
      <w:r>
        <w:t>gefangner</w:t>
      </w:r>
      <w:proofErr w:type="spellEnd"/>
      <w:r>
        <w:t xml:space="preserve"> solchen </w:t>
      </w:r>
      <w:proofErr w:type="spellStart"/>
      <w:r>
        <w:t>eid</w:t>
      </w:r>
      <w:proofErr w:type="spellEnd"/>
      <w:r>
        <w:t xml:space="preserve"> thun </w:t>
      </w:r>
      <w:proofErr w:type="spellStart"/>
      <w:r>
        <w:t>söll</w:t>
      </w:r>
      <w:proofErr w:type="spellEnd"/>
      <w:r>
        <w:t xml:space="preserve">, oder </w:t>
      </w:r>
      <w:proofErr w:type="spellStart"/>
      <w:r>
        <w:t>schüldig</w:t>
      </w:r>
      <w:proofErr w:type="spellEnd"/>
      <w:r>
        <w:t xml:space="preserve"> sei zu thun.</w:t>
      </w:r>
    </w:p>
    <w:p w14:paraId="226AA243" w14:textId="77777777" w:rsidR="00DB7BB7" w:rsidRDefault="00DB7BB7" w:rsidP="00DB7BB7">
      <w:pPr>
        <w:numPr>
          <w:ilvl w:val="0"/>
          <w:numId w:val="1"/>
        </w:numPr>
        <w:spacing w:before="100" w:beforeAutospacing="1" w:after="100" w:afterAutospacing="1" w:line="240" w:lineRule="auto"/>
      </w:pPr>
      <w:proofErr w:type="spellStart"/>
      <w:r>
        <w:t>Derhalben</w:t>
      </w:r>
      <w:proofErr w:type="spellEnd"/>
      <w:r>
        <w:t xml:space="preserve"> </w:t>
      </w:r>
      <w:proofErr w:type="spellStart"/>
      <w:r>
        <w:t>inn</w:t>
      </w:r>
      <w:proofErr w:type="spellEnd"/>
      <w:r>
        <w:t xml:space="preserve"> dieser meiner </w:t>
      </w:r>
      <w:proofErr w:type="spellStart"/>
      <w:r>
        <w:t>handlung</w:t>
      </w:r>
      <w:proofErr w:type="spellEnd"/>
      <w:r>
        <w:t xml:space="preserve"> muß ich </w:t>
      </w:r>
      <w:proofErr w:type="spellStart"/>
      <w:r>
        <w:t>nit</w:t>
      </w:r>
      <w:proofErr w:type="spellEnd"/>
      <w:r>
        <w:t xml:space="preserve"> schweren, so fern ich gegen das gebot unsers Herrn Jesu Christi </w:t>
      </w:r>
      <w:proofErr w:type="spellStart"/>
      <w:r>
        <w:t>nit</w:t>
      </w:r>
      <w:proofErr w:type="spellEnd"/>
      <w:r>
        <w:t xml:space="preserve"> </w:t>
      </w:r>
      <w:proofErr w:type="spellStart"/>
      <w:r>
        <w:t>handlen</w:t>
      </w:r>
      <w:proofErr w:type="spellEnd"/>
      <w:r>
        <w:t xml:space="preserve"> </w:t>
      </w:r>
      <w:proofErr w:type="spellStart"/>
      <w:r>
        <w:t>wil</w:t>
      </w:r>
      <w:proofErr w:type="spellEnd"/>
      <w:r>
        <w:t xml:space="preserve">, das ich </w:t>
      </w:r>
      <w:proofErr w:type="spellStart"/>
      <w:r>
        <w:t>nit</w:t>
      </w:r>
      <w:proofErr w:type="spellEnd"/>
      <w:r>
        <w:t xml:space="preserve"> thun </w:t>
      </w:r>
      <w:proofErr w:type="spellStart"/>
      <w:r>
        <w:t>sol</w:t>
      </w:r>
      <w:proofErr w:type="spellEnd"/>
      <w:r>
        <w:t xml:space="preserve">, so lang Christus bei mir </w:t>
      </w:r>
      <w:proofErr w:type="spellStart"/>
      <w:r>
        <w:t>wirt</w:t>
      </w:r>
      <w:proofErr w:type="spellEnd"/>
      <w:r>
        <w:t xml:space="preserve"> sein mit seiner </w:t>
      </w:r>
      <w:proofErr w:type="spellStart"/>
      <w:r>
        <w:t>gnad</w:t>
      </w:r>
      <w:proofErr w:type="spellEnd"/>
      <w:r>
        <w:t xml:space="preserve"> (on welche wir nicht </w:t>
      </w:r>
      <w:proofErr w:type="spellStart"/>
      <w:r>
        <w:t>gutts</w:t>
      </w:r>
      <w:proofErr w:type="spellEnd"/>
      <w:r>
        <w:t xml:space="preserve"> vermögen) und </w:t>
      </w:r>
      <w:proofErr w:type="spellStart"/>
      <w:r>
        <w:t>solt</w:t>
      </w:r>
      <w:proofErr w:type="spellEnd"/>
      <w:r>
        <w:t xml:space="preserve"> ich </w:t>
      </w:r>
      <w:proofErr w:type="spellStart"/>
      <w:r>
        <w:t>darumb</w:t>
      </w:r>
      <w:proofErr w:type="spellEnd"/>
      <w:r>
        <w:t xml:space="preserve"> sterben,</w:t>
      </w:r>
    </w:p>
    <w:p w14:paraId="6FDFA440" w14:textId="77777777" w:rsidR="00DB7BB7" w:rsidRDefault="00DB7BB7" w:rsidP="00DB7BB7">
      <w:pPr>
        <w:numPr>
          <w:ilvl w:val="0"/>
          <w:numId w:val="1"/>
        </w:numPr>
        <w:spacing w:before="100" w:beforeAutospacing="1" w:after="100" w:afterAutospacing="1" w:line="240" w:lineRule="auto"/>
      </w:pPr>
      <w:r>
        <w:t xml:space="preserve">Dann man muß Gott mehr gehorsam sein dann den </w:t>
      </w:r>
      <w:proofErr w:type="spellStart"/>
      <w:r>
        <w:t>menschen</w:t>
      </w:r>
      <w:proofErr w:type="spellEnd"/>
      <w:r>
        <w:t>. Act. 5.</w:t>
      </w:r>
    </w:p>
    <w:p w14:paraId="71AD2920" w14:textId="77777777" w:rsidR="00DB7BB7" w:rsidRDefault="00DB7BB7" w:rsidP="00DB7BB7">
      <w:pPr>
        <w:pStyle w:val="StandardWeb"/>
      </w:pPr>
      <w:r>
        <w:t>Beschluß aller vorigen rede.</w:t>
      </w:r>
    </w:p>
    <w:p w14:paraId="1B0FB6D3" w14:textId="77777777" w:rsidR="00DB7BB7" w:rsidRDefault="00DB7BB7" w:rsidP="00DB7BB7">
      <w:pPr>
        <w:numPr>
          <w:ilvl w:val="0"/>
          <w:numId w:val="2"/>
        </w:numPr>
        <w:spacing w:before="100" w:beforeAutospacing="1" w:after="100" w:afterAutospacing="1" w:line="240" w:lineRule="auto"/>
      </w:pPr>
      <w:r>
        <w:t xml:space="preserve">Wo es mich selbst antrifft, </w:t>
      </w:r>
      <w:proofErr w:type="spellStart"/>
      <w:r>
        <w:t>sol</w:t>
      </w:r>
      <w:proofErr w:type="spellEnd"/>
      <w:r>
        <w:t xml:space="preserve"> ich frei und </w:t>
      </w:r>
      <w:proofErr w:type="spellStart"/>
      <w:r>
        <w:t>offenlich</w:t>
      </w:r>
      <w:proofErr w:type="spellEnd"/>
      <w:r>
        <w:t xml:space="preserve"> on Eid die </w:t>
      </w:r>
      <w:proofErr w:type="spellStart"/>
      <w:r>
        <w:t>warheit</w:t>
      </w:r>
      <w:proofErr w:type="spellEnd"/>
      <w:r>
        <w:t xml:space="preserve"> sagen, nach dem </w:t>
      </w:r>
      <w:proofErr w:type="spellStart"/>
      <w:r>
        <w:t>gebott</w:t>
      </w:r>
      <w:proofErr w:type="spellEnd"/>
      <w:r>
        <w:t xml:space="preserve"> Christi Mat. 5</w:t>
      </w:r>
      <w:r>
        <w:br/>
        <w:t xml:space="preserve">Aber wo es die </w:t>
      </w:r>
      <w:proofErr w:type="spellStart"/>
      <w:r>
        <w:t>glori</w:t>
      </w:r>
      <w:proofErr w:type="spellEnd"/>
      <w:r>
        <w:t xml:space="preserve"> Gottes, oder die liebe des </w:t>
      </w:r>
      <w:proofErr w:type="spellStart"/>
      <w:r>
        <w:t>nehsten</w:t>
      </w:r>
      <w:proofErr w:type="spellEnd"/>
      <w:r>
        <w:t xml:space="preserve"> rc. angehet, </w:t>
      </w:r>
      <w:proofErr w:type="spellStart"/>
      <w:r>
        <w:t>sol</w:t>
      </w:r>
      <w:proofErr w:type="spellEnd"/>
      <w:r>
        <w:t xml:space="preserve"> ich dieselbige mit Eid zu </w:t>
      </w:r>
      <w:proofErr w:type="spellStart"/>
      <w:r>
        <w:t>bevestigen</w:t>
      </w:r>
      <w:proofErr w:type="spellEnd"/>
      <w:r>
        <w:t xml:space="preserve"> </w:t>
      </w:r>
      <w:proofErr w:type="spellStart"/>
      <w:r>
        <w:t>nit</w:t>
      </w:r>
      <w:proofErr w:type="spellEnd"/>
      <w:r>
        <w:t xml:space="preserve"> weigern, nach Christi und der Apostel </w:t>
      </w:r>
      <w:proofErr w:type="spellStart"/>
      <w:r>
        <w:t>exempeln</w:t>
      </w:r>
      <w:proofErr w:type="spellEnd"/>
      <w:r>
        <w:t xml:space="preserve">. So schweren die </w:t>
      </w:r>
      <w:proofErr w:type="spellStart"/>
      <w:r>
        <w:t>undersassen</w:t>
      </w:r>
      <w:proofErr w:type="spellEnd"/>
      <w:r>
        <w:t xml:space="preserve"> der Oberkeit, und also </w:t>
      </w:r>
      <w:proofErr w:type="spellStart"/>
      <w:r>
        <w:t>widerumb</w:t>
      </w:r>
      <w:proofErr w:type="spellEnd"/>
      <w:r>
        <w:t xml:space="preserve">. Item, die </w:t>
      </w:r>
      <w:proofErr w:type="spellStart"/>
      <w:r>
        <w:t>gefangnen</w:t>
      </w:r>
      <w:proofErr w:type="spellEnd"/>
      <w:r>
        <w:t xml:space="preserve"> erledigt der </w:t>
      </w:r>
      <w:proofErr w:type="spellStart"/>
      <w:r>
        <w:t>gefencknuß</w:t>
      </w:r>
      <w:proofErr w:type="spellEnd"/>
      <w:r>
        <w:t xml:space="preserve"> </w:t>
      </w:r>
      <w:proofErr w:type="spellStart"/>
      <w:r>
        <w:t>thund</w:t>
      </w:r>
      <w:proofErr w:type="spellEnd"/>
      <w:r>
        <w:t xml:space="preserve"> </w:t>
      </w:r>
      <w:proofErr w:type="spellStart"/>
      <w:r>
        <w:t>urfrid</w:t>
      </w:r>
      <w:proofErr w:type="spellEnd"/>
      <w:r>
        <w:t>((</w:t>
      </w:r>
      <w:proofErr w:type="spellStart"/>
      <w:r>
        <w:t>Urfrid</w:t>
      </w:r>
      <w:proofErr w:type="spellEnd"/>
      <w:r>
        <w:t>, gewöhnlicher Urfehde, ist die eidliche Versicherung, daß man eine erlittene Vergewaltigung nicht rächen wolle. Eine solche mußten auch diejenigen leisten, welche aus dem Gefängnis entlassen wurden.)) rc.</w:t>
      </w:r>
    </w:p>
    <w:p w14:paraId="44E57C6B" w14:textId="77777777" w:rsidR="00DB7BB7" w:rsidRDefault="00DB7BB7" w:rsidP="00DB7BB7">
      <w:pPr>
        <w:pStyle w:val="StandardWeb"/>
      </w:pPr>
      <w:r>
        <w:t xml:space="preserve">Sehet, lieber </w:t>
      </w:r>
      <w:proofErr w:type="spellStart"/>
      <w:r>
        <w:t>bruder</w:t>
      </w:r>
      <w:proofErr w:type="spellEnd"/>
      <w:r>
        <w:t xml:space="preserve">, das ist mein bescheid von dem Eid, des sie mir </w:t>
      </w:r>
      <w:proofErr w:type="spellStart"/>
      <w:r>
        <w:t>nit</w:t>
      </w:r>
      <w:proofErr w:type="spellEnd"/>
      <w:r>
        <w:t xml:space="preserve"> zulassen </w:t>
      </w:r>
      <w:proofErr w:type="spellStart"/>
      <w:r>
        <w:t>wolten</w:t>
      </w:r>
      <w:proofErr w:type="spellEnd"/>
      <w:r>
        <w:t xml:space="preserve">, das </w:t>
      </w:r>
      <w:proofErr w:type="spellStart"/>
      <w:r>
        <w:t>ichs</w:t>
      </w:r>
      <w:proofErr w:type="spellEnd"/>
      <w:r>
        <w:t xml:space="preserve"> zum end sagen möchte.</w:t>
      </w:r>
    </w:p>
    <w:p w14:paraId="32E2DE74" w14:textId="77777777" w:rsidR="00DB7BB7" w:rsidRDefault="00DB7BB7" w:rsidP="00DB7BB7">
      <w:pPr>
        <w:pStyle w:val="StandardWeb"/>
      </w:pPr>
      <w:r>
        <w:t xml:space="preserve">Weiter, lieber </w:t>
      </w:r>
      <w:proofErr w:type="spellStart"/>
      <w:r>
        <w:t>bruder</w:t>
      </w:r>
      <w:proofErr w:type="spellEnd"/>
      <w:r>
        <w:t xml:space="preserve">, </w:t>
      </w:r>
      <w:proofErr w:type="spellStart"/>
      <w:r>
        <w:t>wolt</w:t>
      </w:r>
      <w:proofErr w:type="spellEnd"/>
      <w:r>
        <w:t xml:space="preserve"> ich gerne, das </w:t>
      </w:r>
      <w:proofErr w:type="spellStart"/>
      <w:r>
        <w:t>ir</w:t>
      </w:r>
      <w:proofErr w:type="spellEnd"/>
      <w:r>
        <w:t xml:space="preserve"> </w:t>
      </w:r>
      <w:proofErr w:type="spellStart"/>
      <w:r>
        <w:t>ewer</w:t>
      </w:r>
      <w:proofErr w:type="spellEnd"/>
      <w:r>
        <w:t xml:space="preserve"> beide Testament bei euch </w:t>
      </w:r>
      <w:proofErr w:type="spellStart"/>
      <w:r>
        <w:t>hetten</w:t>
      </w:r>
      <w:proofErr w:type="spellEnd"/>
      <w:r>
        <w:t xml:space="preserve">, und </w:t>
      </w:r>
      <w:proofErr w:type="spellStart"/>
      <w:r>
        <w:t>könt</w:t>
      </w:r>
      <w:proofErr w:type="spellEnd"/>
      <w:r>
        <w:t xml:space="preserve"> ich </w:t>
      </w:r>
      <w:proofErr w:type="spellStart"/>
      <w:r>
        <w:t>ettwas</w:t>
      </w:r>
      <w:proofErr w:type="spellEnd"/>
      <w:r>
        <w:t xml:space="preserve"> </w:t>
      </w:r>
      <w:proofErr w:type="spellStart"/>
      <w:r>
        <w:t>darinn</w:t>
      </w:r>
      <w:proofErr w:type="spellEnd"/>
      <w:r>
        <w:t xml:space="preserve"> </w:t>
      </w:r>
      <w:proofErr w:type="spellStart"/>
      <w:r>
        <w:t>gehelfen</w:t>
      </w:r>
      <w:proofErr w:type="spellEnd"/>
      <w:r>
        <w:t xml:space="preserve">, </w:t>
      </w:r>
      <w:proofErr w:type="spellStart"/>
      <w:r>
        <w:t>wolt</w:t>
      </w:r>
      <w:proofErr w:type="spellEnd"/>
      <w:r>
        <w:t xml:space="preserve"> </w:t>
      </w:r>
      <w:proofErr w:type="spellStart"/>
      <w:r>
        <w:t>ichs</w:t>
      </w:r>
      <w:proofErr w:type="spellEnd"/>
      <w:r>
        <w:t xml:space="preserve"> von </w:t>
      </w:r>
      <w:proofErr w:type="spellStart"/>
      <w:r>
        <w:t>hertzen</w:t>
      </w:r>
      <w:proofErr w:type="spellEnd"/>
      <w:r>
        <w:t xml:space="preserve"> gern thun. Mein </w:t>
      </w:r>
      <w:proofErr w:type="spellStart"/>
      <w:r>
        <w:t>Testamentlin</w:t>
      </w:r>
      <w:proofErr w:type="spellEnd"/>
      <w:r>
        <w:t xml:space="preserve">, </w:t>
      </w:r>
      <w:proofErr w:type="spellStart"/>
      <w:r>
        <w:t>sampt</w:t>
      </w:r>
      <w:proofErr w:type="spellEnd"/>
      <w:r>
        <w:t xml:space="preserve"> dem Psalter, haben mein </w:t>
      </w:r>
      <w:proofErr w:type="spellStart"/>
      <w:r>
        <w:t>herre</w:t>
      </w:r>
      <w:proofErr w:type="spellEnd"/>
      <w:r>
        <w:t xml:space="preserve"> vom Rath noch </w:t>
      </w:r>
      <w:proofErr w:type="spellStart"/>
      <w:r>
        <w:t>hinder</w:t>
      </w:r>
      <w:proofErr w:type="spellEnd"/>
      <w:r>
        <w:t xml:space="preserve"> sich, doch hab ich </w:t>
      </w:r>
      <w:proofErr w:type="spellStart"/>
      <w:r>
        <w:t>alls</w:t>
      </w:r>
      <w:proofErr w:type="spellEnd"/>
      <w:r>
        <w:t xml:space="preserve"> </w:t>
      </w:r>
      <w:proofErr w:type="spellStart"/>
      <w:r>
        <w:t>ettwas</w:t>
      </w:r>
      <w:proofErr w:type="spellEnd"/>
      <w:r>
        <w:t xml:space="preserve"> von andrer </w:t>
      </w:r>
      <w:proofErr w:type="spellStart"/>
      <w:r>
        <w:t>materi</w:t>
      </w:r>
      <w:proofErr w:type="spellEnd"/>
      <w:r>
        <w:t xml:space="preserve"> zu lesen gehabt. </w:t>
      </w:r>
      <w:proofErr w:type="spellStart"/>
      <w:r>
        <w:t>Auff</w:t>
      </w:r>
      <w:proofErr w:type="spellEnd"/>
      <w:r>
        <w:t xml:space="preserve"> </w:t>
      </w:r>
      <w:proofErr w:type="spellStart"/>
      <w:r>
        <w:t>Franckenthum</w:t>
      </w:r>
      <w:proofErr w:type="spellEnd"/>
      <w:r>
        <w:t xml:space="preserve"> </w:t>
      </w:r>
      <w:proofErr w:type="spellStart"/>
      <w:r>
        <w:t>hett</w:t>
      </w:r>
      <w:proofErr w:type="spellEnd"/>
      <w:r>
        <w:t xml:space="preserve"> ich auch </w:t>
      </w:r>
      <w:proofErr w:type="spellStart"/>
      <w:r>
        <w:t>ewer</w:t>
      </w:r>
      <w:proofErr w:type="spellEnd"/>
      <w:r>
        <w:t xml:space="preserve"> alt Testament ein zeit lang, das mir auch der </w:t>
      </w:r>
      <w:proofErr w:type="spellStart"/>
      <w:r>
        <w:t>Burggrave</w:t>
      </w:r>
      <w:proofErr w:type="spellEnd"/>
      <w:r>
        <w:t xml:space="preserve"> </w:t>
      </w:r>
      <w:proofErr w:type="spellStart"/>
      <w:r>
        <w:t>bißher</w:t>
      </w:r>
      <w:proofErr w:type="spellEnd"/>
      <w:r>
        <w:t xml:space="preserve"> </w:t>
      </w:r>
      <w:proofErr w:type="spellStart"/>
      <w:r>
        <w:t>fürgehalten</w:t>
      </w:r>
      <w:proofErr w:type="spellEnd"/>
      <w:r>
        <w:t xml:space="preserve"> hat, anders dann er mir zugesagt, </w:t>
      </w:r>
      <w:proofErr w:type="spellStart"/>
      <w:r>
        <w:t>alß</w:t>
      </w:r>
      <w:proofErr w:type="spellEnd"/>
      <w:r>
        <w:t xml:space="preserve"> ich da von dannen </w:t>
      </w:r>
      <w:proofErr w:type="spellStart"/>
      <w:r>
        <w:t>gefurt</w:t>
      </w:r>
      <w:proofErr w:type="spellEnd"/>
      <w:r>
        <w:t xml:space="preserve"> ward, ich hoffe aber es </w:t>
      </w:r>
      <w:proofErr w:type="spellStart"/>
      <w:r>
        <w:t>sol</w:t>
      </w:r>
      <w:proofErr w:type="spellEnd"/>
      <w:r>
        <w:t xml:space="preserve"> euch bald zu </w:t>
      </w:r>
      <w:proofErr w:type="spellStart"/>
      <w:r>
        <w:t>handen</w:t>
      </w:r>
      <w:proofErr w:type="spellEnd"/>
      <w:r>
        <w:t xml:space="preserve"> kommen. Nichts mehr, lieber </w:t>
      </w:r>
      <w:proofErr w:type="spellStart"/>
      <w:r>
        <w:t>bruder</w:t>
      </w:r>
      <w:proofErr w:type="spellEnd"/>
      <w:r>
        <w:t xml:space="preserve">, (dann das </w:t>
      </w:r>
      <w:proofErr w:type="spellStart"/>
      <w:r>
        <w:t>bapir</w:t>
      </w:r>
      <w:proofErr w:type="spellEnd"/>
      <w:r>
        <w:t xml:space="preserve"> </w:t>
      </w:r>
      <w:proofErr w:type="spellStart"/>
      <w:r>
        <w:t>wirt</w:t>
      </w:r>
      <w:proofErr w:type="spellEnd"/>
      <w:r>
        <w:t xml:space="preserve"> mir zu schmal) dann das wir Gott unserm </w:t>
      </w:r>
      <w:proofErr w:type="spellStart"/>
      <w:r>
        <w:t>himlisichen</w:t>
      </w:r>
      <w:proofErr w:type="spellEnd"/>
      <w:r>
        <w:t xml:space="preserve"> </w:t>
      </w:r>
      <w:proofErr w:type="spellStart"/>
      <w:r>
        <w:t>vatter</w:t>
      </w:r>
      <w:proofErr w:type="spellEnd"/>
      <w:r>
        <w:t xml:space="preserve"> </w:t>
      </w:r>
      <w:proofErr w:type="spellStart"/>
      <w:r>
        <w:t>dancken</w:t>
      </w:r>
      <w:proofErr w:type="spellEnd"/>
      <w:r>
        <w:t xml:space="preserve"> für seine </w:t>
      </w:r>
      <w:proofErr w:type="spellStart"/>
      <w:r>
        <w:t>grosse</w:t>
      </w:r>
      <w:proofErr w:type="spellEnd"/>
      <w:r>
        <w:t xml:space="preserve"> </w:t>
      </w:r>
      <w:proofErr w:type="spellStart"/>
      <w:r>
        <w:t>unermeßliche</w:t>
      </w:r>
      <w:proofErr w:type="spellEnd"/>
      <w:r>
        <w:t xml:space="preserve"> </w:t>
      </w:r>
      <w:proofErr w:type="spellStart"/>
      <w:r>
        <w:t>gnad</w:t>
      </w:r>
      <w:proofErr w:type="spellEnd"/>
      <w:r>
        <w:t xml:space="preserve"> und </w:t>
      </w:r>
      <w:proofErr w:type="spellStart"/>
      <w:r>
        <w:t>barmhertzigkeit</w:t>
      </w:r>
      <w:proofErr w:type="spellEnd"/>
      <w:r>
        <w:t xml:space="preserve">, so er an uns gewendet hat, und bitten in </w:t>
      </w:r>
      <w:proofErr w:type="spellStart"/>
      <w:r>
        <w:t>hertzlich</w:t>
      </w:r>
      <w:proofErr w:type="spellEnd"/>
      <w:r>
        <w:t xml:space="preserve"> und mit </w:t>
      </w:r>
      <w:proofErr w:type="spellStart"/>
      <w:r>
        <w:t>andacht</w:t>
      </w:r>
      <w:proofErr w:type="spellEnd"/>
      <w:r>
        <w:t xml:space="preserve"> </w:t>
      </w:r>
      <w:proofErr w:type="spellStart"/>
      <w:r>
        <w:t>fewerig</w:t>
      </w:r>
      <w:proofErr w:type="spellEnd"/>
      <w:r>
        <w:t xml:space="preserve">, das sein </w:t>
      </w:r>
      <w:proofErr w:type="spellStart"/>
      <w:r>
        <w:t>götlich</w:t>
      </w:r>
      <w:proofErr w:type="spellEnd"/>
      <w:r>
        <w:t xml:space="preserve"> </w:t>
      </w:r>
      <w:proofErr w:type="spellStart"/>
      <w:r>
        <w:t>wort</w:t>
      </w:r>
      <w:proofErr w:type="spellEnd"/>
      <w:r>
        <w:t xml:space="preserve"> gepredigt werde durch die </w:t>
      </w:r>
      <w:proofErr w:type="spellStart"/>
      <w:r>
        <w:t>gantze</w:t>
      </w:r>
      <w:proofErr w:type="spellEnd"/>
      <w:r>
        <w:t xml:space="preserve"> </w:t>
      </w:r>
      <w:proofErr w:type="spellStart"/>
      <w:r>
        <w:t>welt</w:t>
      </w:r>
      <w:proofErr w:type="spellEnd"/>
      <w:r>
        <w:t xml:space="preserve">, durch </w:t>
      </w:r>
      <w:proofErr w:type="spellStart"/>
      <w:r>
        <w:t>gantz</w:t>
      </w:r>
      <w:proofErr w:type="spellEnd"/>
      <w:r>
        <w:t xml:space="preserve"> </w:t>
      </w:r>
      <w:proofErr w:type="spellStart"/>
      <w:r>
        <w:t>Teutschland</w:t>
      </w:r>
      <w:proofErr w:type="spellEnd"/>
      <w:r>
        <w:t xml:space="preserve">, durch all </w:t>
      </w:r>
      <w:proofErr w:type="spellStart"/>
      <w:r>
        <w:t>dise</w:t>
      </w:r>
      <w:proofErr w:type="spellEnd"/>
      <w:r>
        <w:t xml:space="preserve"> </w:t>
      </w:r>
      <w:proofErr w:type="spellStart"/>
      <w:r>
        <w:t>umbligende</w:t>
      </w:r>
      <w:proofErr w:type="spellEnd"/>
      <w:r>
        <w:t xml:space="preserve"> Länder, in </w:t>
      </w:r>
      <w:proofErr w:type="spellStart"/>
      <w:r>
        <w:t>diser</w:t>
      </w:r>
      <w:proofErr w:type="spellEnd"/>
      <w:r>
        <w:t xml:space="preserve"> statt </w:t>
      </w:r>
      <w:proofErr w:type="spellStart"/>
      <w:r>
        <w:t>Cöln</w:t>
      </w:r>
      <w:proofErr w:type="spellEnd"/>
      <w:r>
        <w:t xml:space="preserve"> sonderlich, und das er mit seiner </w:t>
      </w:r>
      <w:proofErr w:type="spellStart"/>
      <w:r>
        <w:t>gnaden</w:t>
      </w:r>
      <w:proofErr w:type="spellEnd"/>
      <w:r>
        <w:t xml:space="preserve"> erfüllen wöll, das er </w:t>
      </w:r>
      <w:proofErr w:type="spellStart"/>
      <w:r>
        <w:t>iin</w:t>
      </w:r>
      <w:proofErr w:type="spellEnd"/>
      <w:r>
        <w:t xml:space="preserve"> uns hat </w:t>
      </w:r>
      <w:proofErr w:type="spellStart"/>
      <w:r>
        <w:t>angfangen</w:t>
      </w:r>
      <w:proofErr w:type="spellEnd"/>
      <w:r>
        <w:t xml:space="preserve"> zur </w:t>
      </w:r>
      <w:proofErr w:type="spellStart"/>
      <w:r>
        <w:t>herrligkeit</w:t>
      </w:r>
      <w:proofErr w:type="spellEnd"/>
      <w:r>
        <w:t xml:space="preserve">, </w:t>
      </w:r>
      <w:proofErr w:type="spellStart"/>
      <w:r>
        <w:t>preiß</w:t>
      </w:r>
      <w:proofErr w:type="spellEnd"/>
      <w:r>
        <w:t xml:space="preserve"> und lob seines heiligen namens.</w:t>
      </w:r>
    </w:p>
    <w:p w14:paraId="447CC9DA" w14:textId="77777777" w:rsidR="00DB7BB7" w:rsidRDefault="00DB7BB7" w:rsidP="00DB7BB7">
      <w:pPr>
        <w:pStyle w:val="StandardWeb"/>
      </w:pPr>
      <w:r>
        <w:t xml:space="preserve">Noch ein </w:t>
      </w:r>
      <w:proofErr w:type="spellStart"/>
      <w:r>
        <w:t>wort</w:t>
      </w:r>
      <w:proofErr w:type="spellEnd"/>
      <w:r>
        <w:t xml:space="preserve">, lieber </w:t>
      </w:r>
      <w:proofErr w:type="spellStart"/>
      <w:r>
        <w:t>bruder</w:t>
      </w:r>
      <w:proofErr w:type="spellEnd"/>
      <w:r>
        <w:t xml:space="preserve">, </w:t>
      </w:r>
      <w:proofErr w:type="spellStart"/>
      <w:r>
        <w:t>mußß</w:t>
      </w:r>
      <w:proofErr w:type="spellEnd"/>
      <w:r>
        <w:t xml:space="preserve"> ich sagen: Ich hab </w:t>
      </w:r>
      <w:proofErr w:type="spellStart"/>
      <w:r>
        <w:t>hinden</w:t>
      </w:r>
      <w:proofErr w:type="spellEnd"/>
      <w:r>
        <w:t xml:space="preserve"> an die </w:t>
      </w:r>
      <w:proofErr w:type="spellStart"/>
      <w:r>
        <w:t>antwurt</w:t>
      </w:r>
      <w:proofErr w:type="spellEnd"/>
      <w:r>
        <w:t xml:space="preserve">, so ich den Ketzermeistern geben, </w:t>
      </w:r>
      <w:proofErr w:type="spellStart"/>
      <w:r>
        <w:t>auff</w:t>
      </w:r>
      <w:proofErr w:type="spellEnd"/>
      <w:r>
        <w:t xml:space="preserve"> </w:t>
      </w:r>
      <w:proofErr w:type="spellStart"/>
      <w:r>
        <w:t>ir</w:t>
      </w:r>
      <w:proofErr w:type="spellEnd"/>
      <w:r>
        <w:t xml:space="preserve"> frag also setzen lassen: So nun erfunden wurde, das ich </w:t>
      </w:r>
      <w:proofErr w:type="spellStart"/>
      <w:r>
        <w:t>yrgend</w:t>
      </w:r>
      <w:proofErr w:type="spellEnd"/>
      <w:r>
        <w:t xml:space="preserve"> inne </w:t>
      </w:r>
      <w:proofErr w:type="spellStart"/>
      <w:r>
        <w:t>irrete</w:t>
      </w:r>
      <w:proofErr w:type="spellEnd"/>
      <w:r>
        <w:t xml:space="preserve">, </w:t>
      </w:r>
      <w:proofErr w:type="spellStart"/>
      <w:r>
        <w:t>beweißlich</w:t>
      </w:r>
      <w:proofErr w:type="spellEnd"/>
      <w:r>
        <w:t xml:space="preserve"> aus der heiligen Schrift, also,, das dieselbige in </w:t>
      </w:r>
      <w:proofErr w:type="spellStart"/>
      <w:r>
        <w:t>irem</w:t>
      </w:r>
      <w:proofErr w:type="spellEnd"/>
      <w:r>
        <w:t xml:space="preserve"> natürlichen </w:t>
      </w:r>
      <w:proofErr w:type="spellStart"/>
      <w:r>
        <w:t>verstande</w:t>
      </w:r>
      <w:proofErr w:type="spellEnd"/>
      <w:r>
        <w:t xml:space="preserve">, </w:t>
      </w:r>
      <w:proofErr w:type="spellStart"/>
      <w:r>
        <w:t>darinn</w:t>
      </w:r>
      <w:proofErr w:type="spellEnd"/>
      <w:r>
        <w:t xml:space="preserve"> sie </w:t>
      </w:r>
      <w:proofErr w:type="spellStart"/>
      <w:r>
        <w:t>ligt</w:t>
      </w:r>
      <w:proofErr w:type="spellEnd"/>
      <w:r>
        <w:t xml:space="preserve">, bleibe </w:t>
      </w:r>
      <w:proofErr w:type="spellStart"/>
      <w:r>
        <w:t>unverruckt</w:t>
      </w:r>
      <w:proofErr w:type="spellEnd"/>
      <w:r>
        <w:t xml:space="preserve">, </w:t>
      </w:r>
      <w:proofErr w:type="spellStart"/>
      <w:r>
        <w:t>derhalben</w:t>
      </w:r>
      <w:proofErr w:type="spellEnd"/>
      <w:r>
        <w:t xml:space="preserve"> </w:t>
      </w:r>
      <w:proofErr w:type="spellStart"/>
      <w:r>
        <w:t>beger</w:t>
      </w:r>
      <w:proofErr w:type="spellEnd"/>
      <w:r>
        <w:t xml:space="preserve"> ich in solcher </w:t>
      </w:r>
      <w:proofErr w:type="spellStart"/>
      <w:r>
        <w:t>underweisung</w:t>
      </w:r>
      <w:proofErr w:type="spellEnd"/>
      <w:r>
        <w:t xml:space="preserve"> die </w:t>
      </w:r>
      <w:proofErr w:type="spellStart"/>
      <w:r>
        <w:t>bibel</w:t>
      </w:r>
      <w:proofErr w:type="spellEnd"/>
      <w:r>
        <w:t xml:space="preserve"> gegenwertig, </w:t>
      </w:r>
      <w:proofErr w:type="spellStart"/>
      <w:r>
        <w:t>auff</w:t>
      </w:r>
      <w:proofErr w:type="spellEnd"/>
      <w:r>
        <w:t xml:space="preserve"> das man aus solcher </w:t>
      </w:r>
      <w:proofErr w:type="spellStart"/>
      <w:r>
        <w:t>red</w:t>
      </w:r>
      <w:proofErr w:type="spellEnd"/>
      <w:r>
        <w:t xml:space="preserve"> solchen verstand </w:t>
      </w:r>
      <w:proofErr w:type="spellStart"/>
      <w:r>
        <w:t>unverruckt</w:t>
      </w:r>
      <w:proofErr w:type="spellEnd"/>
      <w:r>
        <w:t xml:space="preserve"> </w:t>
      </w:r>
      <w:proofErr w:type="spellStart"/>
      <w:r>
        <w:t>vernemen</w:t>
      </w:r>
      <w:proofErr w:type="spellEnd"/>
      <w:r>
        <w:t xml:space="preserve"> kund, und das aus den </w:t>
      </w:r>
      <w:proofErr w:type="spellStart"/>
      <w:r>
        <w:t>büchern</w:t>
      </w:r>
      <w:proofErr w:type="spellEnd"/>
      <w:r>
        <w:t xml:space="preserve"> die </w:t>
      </w:r>
      <w:proofErr w:type="spellStart"/>
      <w:r>
        <w:t>canonici</w:t>
      </w:r>
      <w:proofErr w:type="spellEnd"/>
      <w:r>
        <w:t xml:space="preserve"> </w:t>
      </w:r>
      <w:proofErr w:type="spellStart"/>
      <w:r>
        <w:t>heissen</w:t>
      </w:r>
      <w:proofErr w:type="spellEnd"/>
      <w:r>
        <w:t>.</w:t>
      </w:r>
    </w:p>
    <w:p w14:paraId="02589581" w14:textId="77777777" w:rsidR="00DB7BB7" w:rsidRDefault="00DB7BB7" w:rsidP="00DB7BB7">
      <w:pPr>
        <w:pStyle w:val="StandardWeb"/>
      </w:pPr>
      <w:r>
        <w:t xml:space="preserve">Ich hoffe, lieber </w:t>
      </w:r>
      <w:proofErr w:type="spellStart"/>
      <w:r>
        <w:t>bruder</w:t>
      </w:r>
      <w:proofErr w:type="spellEnd"/>
      <w:r>
        <w:t xml:space="preserve"> (</w:t>
      </w:r>
      <w:proofErr w:type="spellStart"/>
      <w:r>
        <w:t>alß</w:t>
      </w:r>
      <w:proofErr w:type="spellEnd"/>
      <w:r>
        <w:t xml:space="preserve"> auch </w:t>
      </w:r>
      <w:proofErr w:type="spellStart"/>
      <w:r>
        <w:t>ewer</w:t>
      </w:r>
      <w:proofErr w:type="spellEnd"/>
      <w:r>
        <w:t xml:space="preserve"> </w:t>
      </w:r>
      <w:proofErr w:type="spellStart"/>
      <w:r>
        <w:t>brieff</w:t>
      </w:r>
      <w:proofErr w:type="spellEnd"/>
      <w:r>
        <w:t xml:space="preserve"> vermeldet) der Herr </w:t>
      </w:r>
      <w:proofErr w:type="spellStart"/>
      <w:r>
        <w:t>sol</w:t>
      </w:r>
      <w:proofErr w:type="spellEnd"/>
      <w:r>
        <w:t xml:space="preserve"> in </w:t>
      </w:r>
      <w:proofErr w:type="spellStart"/>
      <w:r>
        <w:t>kurtzer</w:t>
      </w:r>
      <w:proofErr w:type="spellEnd"/>
      <w:r>
        <w:t xml:space="preserve"> zeit wunder ding wirken, </w:t>
      </w:r>
      <w:proofErr w:type="spellStart"/>
      <w:r>
        <w:t>darumb</w:t>
      </w:r>
      <w:proofErr w:type="spellEnd"/>
      <w:r>
        <w:t xml:space="preserve"> lasset uns seiner mit </w:t>
      </w:r>
      <w:proofErr w:type="spellStart"/>
      <w:r>
        <w:t>gedult</w:t>
      </w:r>
      <w:proofErr w:type="spellEnd"/>
      <w:r>
        <w:t xml:space="preserve"> verharren, und </w:t>
      </w:r>
      <w:proofErr w:type="spellStart"/>
      <w:r>
        <w:t>hefftig</w:t>
      </w:r>
      <w:proofErr w:type="spellEnd"/>
      <w:r>
        <w:t xml:space="preserve"> bleiben, </w:t>
      </w:r>
      <w:proofErr w:type="spellStart"/>
      <w:r>
        <w:t>inn</w:t>
      </w:r>
      <w:proofErr w:type="spellEnd"/>
      <w:r>
        <w:t xml:space="preserve"> </w:t>
      </w:r>
      <w:proofErr w:type="spellStart"/>
      <w:r>
        <w:t>dancksagung</w:t>
      </w:r>
      <w:proofErr w:type="spellEnd"/>
      <w:r>
        <w:t xml:space="preserve"> und </w:t>
      </w:r>
      <w:proofErr w:type="spellStart"/>
      <w:r>
        <w:t>geboett</w:t>
      </w:r>
      <w:proofErr w:type="spellEnd"/>
      <w:r>
        <w:t>: Emanuel Amen.</w:t>
      </w:r>
    </w:p>
    <w:p w14:paraId="05355515" w14:textId="6A0DB9A7" w:rsidR="00DB7BB7" w:rsidRPr="00DB7BB7" w:rsidRDefault="00DB7BB7" w:rsidP="00DB7BB7">
      <w:pPr>
        <w:pStyle w:val="berschrift2"/>
      </w:pPr>
      <w:r w:rsidRPr="00DB7BB7">
        <w:t xml:space="preserve">An Johann von </w:t>
      </w:r>
      <w:proofErr w:type="spellStart"/>
      <w:r w:rsidRPr="00DB7BB7">
        <w:t>Kirspe</w:t>
      </w:r>
      <w:proofErr w:type="spellEnd"/>
    </w:p>
    <w:p w14:paraId="45D159D2" w14:textId="77777777" w:rsidR="00DB7BB7" w:rsidRDefault="00DB7BB7" w:rsidP="00DB7BB7">
      <w:pPr>
        <w:pStyle w:val="StandardWeb"/>
      </w:pPr>
      <w:r>
        <w:t>Sendschreiben von Adolf Clarenbach, der neulich zu Köln verbrannt wurde, aus dem Gefängnis geschrieben an den ehrwürdigen Vater Bruder Johann von Kierspe, Mönch zu Köln aus dem Predigerorden, über einige Artikel des Glaubens.</w:t>
      </w:r>
    </w:p>
    <w:p w14:paraId="0B6FA961" w14:textId="77777777" w:rsidR="00DB7BB7" w:rsidRDefault="00DB7BB7" w:rsidP="00DB7BB7">
      <w:pPr>
        <w:pStyle w:val="StandardWeb"/>
      </w:pPr>
      <w:r>
        <w:t>Alle, die gottselig leben wollen in Christo Jesu, müssen Verfolgung leiden.</w:t>
      </w:r>
    </w:p>
    <w:p w14:paraId="55C1AAC8" w14:textId="77777777" w:rsidR="00DB7BB7" w:rsidRDefault="00DB7BB7" w:rsidP="00DB7BB7">
      <w:pPr>
        <w:pStyle w:val="StandardWeb"/>
      </w:pPr>
      <w:r>
        <w:t>Dem frommen Leser.</w:t>
      </w:r>
    </w:p>
    <w:p w14:paraId="01C18B82" w14:textId="77777777" w:rsidR="00DB7BB7" w:rsidRDefault="00DB7BB7" w:rsidP="00DB7BB7">
      <w:pPr>
        <w:pStyle w:val="StandardWeb"/>
      </w:pPr>
      <w:r>
        <w:t xml:space="preserve">Fasse guten Muth, wer Du auch seist, der Du Christo dich zugesagt hast. Er, der allerwachsamste Hirte verläßt Seine </w:t>
      </w:r>
      <w:proofErr w:type="spellStart"/>
      <w:r>
        <w:t>Heerde</w:t>
      </w:r>
      <w:proofErr w:type="spellEnd"/>
      <w:r>
        <w:t xml:space="preserve"> nicht. Ein so großer König und Triumphator, in dessen Hand die Herzen der Könige sind, wird seine Soldaten mit leichter Mühe beschützen. Es schadet ihnen weder Tod, noch Peinigungen, noch Bande. Es mögen die Sophisten schwätzen, es mögen die falschen Theologen ihre Stimme erheben, während die Gottlosen bis auf den letzten Mann zu Grunde gehen, wird Christus regieren, ja so regiert und triumphiert er schon in seinen Blutzeugen. Unter welchen der sehr ruhmwürdige Herr Adolf Clarenbach zugleich mit seinem Genossen Peter von </w:t>
      </w:r>
      <w:proofErr w:type="spellStart"/>
      <w:r>
        <w:t>Flisteden</w:t>
      </w:r>
      <w:proofErr w:type="spellEnd"/>
      <w:r>
        <w:t xml:space="preserve"> sowohl im Leben als im Sterben aus dem Heerlager seines </w:t>
      </w:r>
      <w:proofErr w:type="spellStart"/>
      <w:r>
        <w:t>Königes</w:t>
      </w:r>
      <w:proofErr w:type="spellEnd"/>
      <w:r>
        <w:t xml:space="preserve"> tapfer streitend den Sieg davon getragen hat. Dessen wahrhaft christliches Herz kann man aus folgendem Briefe, welchen er, wenngleich einem Feinde der Wahrheit, doch in sehr bescheidener Weise geschrieben hat, kennen und lieben lernen. Vernehmt denselben daher mit freudigem Geiste, und es gereue dich nicht, nach dem Beispiele jenes deinem Herrn und Heiland durch dessen Gnade nachzuahmen. Lebe wohl.</w:t>
      </w:r>
    </w:p>
    <w:p w14:paraId="7911AD53" w14:textId="77777777" w:rsidR="00DB7BB7" w:rsidRDefault="00DB7BB7" w:rsidP="00DB7BB7">
      <w:pPr>
        <w:pStyle w:val="StandardWeb"/>
      </w:pPr>
      <w:r>
        <w:t>Seiner Ehrwürden, dem Vater und Bruder Johann von Kierspe, Predigermönch zu Köln.</w:t>
      </w:r>
    </w:p>
    <w:p w14:paraId="363344B6" w14:textId="77777777" w:rsidR="00DB7BB7" w:rsidRDefault="00DB7BB7" w:rsidP="00DB7BB7">
      <w:pPr>
        <w:pStyle w:val="StandardWeb"/>
      </w:pPr>
      <w:r>
        <w:t>Jesus Emmanuel.</w:t>
      </w:r>
    </w:p>
    <w:p w14:paraId="67DFD8C0" w14:textId="77777777" w:rsidR="00DB7BB7" w:rsidRDefault="00DB7BB7" w:rsidP="00DB7BB7">
      <w:pPr>
        <w:pStyle w:val="StandardWeb"/>
      </w:pPr>
      <w:r>
        <w:t xml:space="preserve">Heil von Christo, dem Herrn über Alle. Großen und ungemeinen Dank statte ich Deiner </w:t>
      </w:r>
      <w:proofErr w:type="spellStart"/>
      <w:r>
        <w:t>werthen</w:t>
      </w:r>
      <w:proofErr w:type="spellEnd"/>
      <w:r>
        <w:t xml:space="preserve"> Person ab, verehrungswürdiger und menschenfreundlicher Mann (vergelten kann ich in der Gegenwart nicht, weshalb Christus, der alles vermag, vergelten möge), weil Du Dir meinetwillen so viel Mühe gegeben hast, der ich in Verachtung und Niedrigkeit im Namen Christi um Christi willen, wie ein Schaf, welches zur Schlachtung bestimmt ist, gefangen gehalten werde. Denn Du zeigst, daß Du einen beträchtlichen Theil beider Testamente von Neuem aufgeschlagen hast außer der übrigen Arbeit, die Du auf Durchsicht der Werke der Gewährsmänner und auf die Abfassung Deines Schreibens verwandt hast. Jedoch zur Sache. Zum Ersten handelst Du auf vielen Seiten nichts anderes ab, als daß Du beweisest, daß nicht jedes Schwören von Gott verboten sei, was ich niemals </w:t>
      </w:r>
      <w:proofErr w:type="spellStart"/>
      <w:r>
        <w:t>geläugnet</w:t>
      </w:r>
      <w:proofErr w:type="spellEnd"/>
      <w:r>
        <w:t xml:space="preserve"> habe, da ich vielmehr von Anfang meines Trauerspiels an offen und frei dieses in Gegenwart Ew. Hochwürden und öffentlich und privatim, wie dieses Euer Brief auch gesteht, behauptet und bekannt habe, daß das Schwören erlaubt sei, wo dasselbe sich auf die Ehre Gottes oder auf die Liebe des Nächsten beziehe. Wozu dient es daher, lieber Mann, so viel Mühe vergeblich unter so vielen und großen Beschäftigungen, durch welche Du nicht bloß täglich sondern stündlich in Anspruch genommen bist, anzuwenden und wie man zu sagen pflegt, das Abgemachte noch einmal vorzunehmen.</w:t>
      </w:r>
    </w:p>
    <w:p w14:paraId="118B2767" w14:textId="77777777" w:rsidR="00DB7BB7" w:rsidRDefault="00DB7BB7" w:rsidP="00DB7BB7">
      <w:pPr>
        <w:pStyle w:val="StandardWeb"/>
      </w:pPr>
      <w:r>
        <w:t xml:space="preserve">Sodann, nachdem es endlich zur Sache kommt, nämlich Du beweisen willst, daß ein Gefangener in seiner Privatsache schwören müsse, verlierst Du gänzlich und in dem Grade die Partie, daß ich allein daraus, wenn nichts anderes mir zu Gebote stände, den Beweise entnehmen könnte, daß ich in dieser Sache zur Eidesleistung nicht verbunden sei. Weil solches also ein durchgebildeter Theologe nicht beweisen kann (wie aus Deinen Schriften sonnenklar für die Aufmerksamen hervorgeht) wer wird es, sage ich, </w:t>
      </w:r>
      <w:proofErr w:type="spellStart"/>
      <w:r>
        <w:t>läugnen</w:t>
      </w:r>
      <w:proofErr w:type="spellEnd"/>
      <w:r>
        <w:t xml:space="preserve"> können, daß es etwas frivoles sei? Es steht schlecht um eine Sache, welche von den tüchtigsten Personen nicht vorgenommen und behandelt werden kann. Denn zuerst, da Du das Dir vorgenommene Thema zu beweisen unternimmst, bemühest Du Dich mich jene schmutzige und schändliche Selbstliebe zu lehren, ein Laster, welches auch die besseren Heiden verabscheut haben, gegen die ganze heilige Schrift, welche ja nichts anders lehrt, als daß wir die Liebe zu uns selbst daran geben und uns zu der Liebe Gottes stärken sollen? Das kannst Du nicht </w:t>
      </w:r>
      <w:proofErr w:type="spellStart"/>
      <w:r>
        <w:t>läugnen</w:t>
      </w:r>
      <w:proofErr w:type="spellEnd"/>
      <w:r>
        <w:t xml:space="preserve">, wenn Du jenes einige Haupt von uns allen Jesum Christum hörst, da er schreibt: Du sollst lieben den Herrn Deinen Gott von ganzem Herzen, von ganzer Seele, von ganzem Gemüth und aus allen Kräften und Deinen Nächsten, als Dich selbst. In diesen zweien Geboten hanget das ganze Gesetz und die Propheten. Wenn aber die Liebe zu Gott von ganzem Herzen, von ganzer Seele, von ganzem Gemüth und aus allen deinen Kräften sein wird, so wird von der Selbstliebe nichts übrig bleiben was derselbe Herr Christus an einem andern Orte mit andern Worten folgendermaßen ausspricht: Wer mir – so sagt Er, – nachfolgen will, der verläugne sich selbst und nehme sein Kreuz auf sich täglich und folge mir nach. Darauf geht auch das Wort Pauli an die Römer: Unser keiner lebt ihm selber und unser keiner stirbt ihm selber, leben wir, so leben wir dem Herrn, sterben wir, so sterben wir dem Herrn. Dies in der Kürze soweit es sich auf Gott den Allerhöchsten bezieht. Laß uns nun den Nächsten in’s Auge fassen: Du sollst deinen Nächsten lieben als dich selbst. Hier wägt und schätzt und </w:t>
      </w:r>
      <w:proofErr w:type="spellStart"/>
      <w:r>
        <w:t>mißt</w:t>
      </w:r>
      <w:proofErr w:type="spellEnd"/>
      <w:r>
        <w:t xml:space="preserve"> er die Liebe des Nächsten nach der Selbstliebe, oder nach der </w:t>
      </w:r>
      <w:proofErr w:type="spellStart"/>
      <w:r>
        <w:t>Aehnlichkeit</w:t>
      </w:r>
      <w:proofErr w:type="spellEnd"/>
      <w:r>
        <w:t xml:space="preserve"> der Liebe, welche der Mensch gegen sich selbst hat; denn er sagt nicht, du sollst dich selbst lieben wie den Nächsten, sondern, du sollst den Nächsten lieben, wie dich selbst. Wie aber liebst du dich selbst? Indem du alles Schädliche und Widerwärtige auf jegliche Weise abweisest, meidest und fliehst, alles aber, was Vortheil und Nutzen bringt, auf jegliche Weise erstrebst und demselben nachjagst und indem du, wie man sagt, mit Händen und Füßen dich bemühest, es zu erhalten. In allem diesem suchst du das deine. Siehe, so sollst du den Nächsten lieben, nämlich, daß du alles Schädliche und ihm Widerwärtige auf jegliche Weise in seinem Namen abweisest, vermeidest und fliehst, und ebenso alles, was Vortheil und Nutzen bringt, auf jegliche Weise für ihn begehrest, suchest und mit allen Kräften dich bemühst, daß er es erlange. Wenn du das thust, mußt du nothwendig die Selbstliebe bei Seite setzen. So weit ists davon entfernt, daß die Selbstliebe vorgeschrieben sei, vielmehr es ist vorgeschrieben, daß ich mich nicht liebe. Damit du aber nicht sagest, dies sei von mir erdichtet oder erdacht, so höre jenen Apostel von Tarsus, der nicht bloß an einer Stelle gleichsam zusammenfassender und kürzer, aber nach demselben Sinn das Gebet Gottes erklärt, wenn er spricht: Niemand suche das Seine, sondern das, was des Andern ist. Ebenso: Jeglicher sehe nicht auf das Seine, </w:t>
      </w:r>
      <w:proofErr w:type="spellStart"/>
      <w:r>
        <w:t>sonder</w:t>
      </w:r>
      <w:proofErr w:type="spellEnd"/>
      <w:r>
        <w:t xml:space="preserve"> das, was des Andern ist. Ebenso: Wer den Nächsten liebt, der hat das Gesetz erfüllet. Und damit dies so deutlich als möglich erscheine, bestätigen wir es durch Beispiele aus beiden Testamenten. Hat Moses, jenes Vorbild Christi, das Seine gesucht, als er begehrte von Gott aus dem Buch des Lebens getilgt zu werden, um das Heil des Volkes willen? Hat der Herr Christus sich und das Seine gesucht, welcher, da er doch der allmächtige Herr und selbst Gott war, für uns Mensch geworden ist, ein Knecht Aller, ein Fluch und der Elendeste von Allen? Siehe, so befiehlt er uns bei Johannes, daß wir uns untereinander lieben: Also liebt euch, spricht er, untereinander, wie ich euch geliebet habe. Hat endlich jener Apostel Paulus das Seine im Auge gehabt und gesucht, als er begehrte, verbannt zu sein für seine Verwandten die Juden? Ist aus allem diesem noch nicht klar, was der Apostel an die </w:t>
      </w:r>
      <w:proofErr w:type="spellStart"/>
      <w:r>
        <w:t>Corinther</w:t>
      </w:r>
      <w:proofErr w:type="spellEnd"/>
      <w:r>
        <w:t xml:space="preserve"> schreibt, nämlich: Die Liebe sucht nicht das Ihre? Ist es, sage ich, noch nicht völlig klar, daß das noch nicht Theologen seien das ist, die da suchen, was Gottes ist, sondern Anthropologen (damit ich mich inzwischen ein wenig der griechischen Sprache bediene) das ist Menschenweisheit suchende, die der Meinung sind, daß Selbstliebe die eigentliche Liebe sei? Denn was hat die rechte Liebe mit der Selbstliebe gemein? Ferner, wenn ein Mensch aus Liebe sich selbst lieben kann, so darf auch die Liebe das Ihre suchen. Wenn sie aber das Ihre suchen darf, so wird sie auch bisweilen das Ihre suchen (und es muß, wie Du selbst ohne Scheu hinzufügst, der Mensch sich selbst lieben, ja sogar sich selbst mehr lieben, als den Nächsten). Die Liebe sucht also das Ihre, und die Liebe sucht nicht das Ihre. Von diesen beiden Sätzen ist einer von beiden falsch, weil sie sich widersprechen. Wenn aber der Satz „die Liebe sucht nicht das Ihre“ wahr ist, so ist der Satz falsch „die Liebe sucht das Ihre.“ Siehst Du wohl, bester Mann, daß man nicht auf irgend eine Weise scherzen darf mit göttlichen Aussprüchen? und daß man sie nicht anders drehen darf, als wie sie liegen? Sonst wird es geschehen, daß derjenige, welcher sie </w:t>
      </w:r>
      <w:proofErr w:type="spellStart"/>
      <w:r>
        <w:t>misbraucht</w:t>
      </w:r>
      <w:proofErr w:type="spellEnd"/>
      <w:r>
        <w:t>, von ihnen selbst der größten Gottlosigkeit angeklagt, gezwungen wird, zwei einander widersprechende Grundsätze zu gleicher Zeit (was auch bei den Sophisten den größten Schimpf bring) anzunehmen. Durch dieses Mittel also (</w:t>
      </w:r>
      <w:proofErr w:type="spellStart"/>
      <w:r>
        <w:t>isthoc</w:t>
      </w:r>
      <w:proofErr w:type="spellEnd"/>
      <w:r>
        <w:t xml:space="preserve"> medio), wenn irgend etwas falsch und der Lehre Christi und der Apostel ganz und gar widersprechend ist, kannst Du mir als einem Laien und Gefangenen nicht nur nicht beweisen, daß ich in einer Privatsache schwören müsse, sondern Du beweisest gerade in dieser Sache auf vielfache Weise, daß der Eid nicht geleistet zu werden braucht. Wenn du aber am Schluß sagst, auch die Liebe verlange es, so ist das falsch. Denn dieses Eid schwören ist ganz ungewöhnlich, und weil es von einem Gefangenen in seiner eigenen Sache gefordert wird, auch der Welt verdächtig, geschweige den Christenmenschen; ja sogar der Kaiser mit den Seinigen lacht über einen solchen Eid, als eine Lüge und rümpft (wie man sich ausdrückt) die Nase darüber. Aber dergleichen zu thun, was allen verdächtig, und für eine Lüge gehalten wird, das heißt die Liebe stark verletzen; man darf also nicht sagen, es verlange es die Liebe. Was Du übrigens anführst vom Eid der </w:t>
      </w:r>
      <w:proofErr w:type="spellStart"/>
      <w:r>
        <w:t>Verläumdung</w:t>
      </w:r>
      <w:proofErr w:type="spellEnd"/>
      <w:r>
        <w:t xml:space="preserve">, und über Reinigung vom bösen Gerücht, bringt nichts zu Wege, als daß für den Eid der </w:t>
      </w:r>
      <w:proofErr w:type="spellStart"/>
      <w:r>
        <w:t>Verläumdung</w:t>
      </w:r>
      <w:proofErr w:type="spellEnd"/>
      <w:r>
        <w:t xml:space="preserve"> bei den leichtsinnig </w:t>
      </w:r>
      <w:proofErr w:type="spellStart"/>
      <w:r>
        <w:t>processirenden</w:t>
      </w:r>
      <w:proofErr w:type="spellEnd"/>
      <w:r>
        <w:t xml:space="preserve"> und im Stande der Freiheit vor Gericht handelnden von dem Kaiser im vierten Brief der Institutionen und im Rechtsbuche (d. h. dem </w:t>
      </w:r>
      <w:proofErr w:type="spellStart"/>
      <w:r>
        <w:t>corpus</w:t>
      </w:r>
      <w:proofErr w:type="spellEnd"/>
      <w:r>
        <w:t xml:space="preserve"> </w:t>
      </w:r>
      <w:proofErr w:type="spellStart"/>
      <w:r>
        <w:t>juris</w:t>
      </w:r>
      <w:proofErr w:type="spellEnd"/>
      <w:r>
        <w:t xml:space="preserve">) eine Strafe festgesetzt worden ist. Und ich kann nicht durch einen solchen Eid mich vom bösen Gerücht reinigen, da er dem Verdachte unterliegt. Möge derjenige mich vom bösen Gerüchte befreien, der dies nach dem Recht thun muß. Derjenige aber ist rechtlich dazu verpflichtet, der mir durch seine äußerst unverschämten Lügen dasselbe erzeugt hat,, was der Herr sehen und richten </w:t>
      </w:r>
      <w:proofErr w:type="spellStart"/>
      <w:r>
        <w:t>möge1</w:t>
      </w:r>
      <w:proofErr w:type="spellEnd"/>
      <w:r>
        <w:t>) Endlich, daß solche Art von Eiden den Christen von Christo verboten und diese nicht zu leisten sind, will ich mit wenigen und kurzen Sätzen und Zusammenfassungen aus Christi Lehre zeigen. Weil Du es mir neulich im Gespräche verneintest, so schreibe ich zunächst vorher die Worte Christi selbst, aus welchen der Beweis geliefert wurde, aus dem fünften Capitel des Matthäus ab, damit es einleuchtend sei, wie ich nicht etwas, das falsch ist, vorgebracht habe. Christi Worte sind aber nach der Uebersetzung des Erasmus folgende: Ihr hab gehört, daß zu den Alten gesagt ist „du sollst nicht falsch schwören, sondern du sollst dem Herrn, was du geschworen hast, halten.“ Ich aber sage euch: „Ihr sollt ganz und gar nicht schwören, weder bei dem Himmel, denn er ist Gottes Thron, noch bei der Erde, denn sie ist sein Fußschemel, noch bei Jerusalem, denn sie ist eines großen Königs Stadt. Auch sollst du nicht bei deinem Haupte schwören, weil du auch kein einziges Haar weiß oder schwarz machen kannst. Aber eure Rede sei ja, ja, nein, nein, was hinzugefügt wird, kommt aus dem Uebel.“ Hieraus folgere ich, wo die Christen schwören und nicht schwören sollen, auf folgende Weise. 2).</w:t>
      </w:r>
    </w:p>
    <w:p w14:paraId="2273523E" w14:textId="77777777" w:rsidR="00DB7BB7" w:rsidRDefault="00DB7BB7" w:rsidP="00DB7BB7">
      <w:pPr>
        <w:numPr>
          <w:ilvl w:val="0"/>
          <w:numId w:val="3"/>
        </w:numPr>
        <w:spacing w:before="100" w:beforeAutospacing="1" w:after="100" w:afterAutospacing="1" w:line="240" w:lineRule="auto"/>
      </w:pPr>
      <w:r>
        <w:t xml:space="preserve">Matth. 5. unser Herr Christus, und Jacob </w:t>
      </w:r>
      <w:proofErr w:type="spellStart"/>
      <w:r>
        <w:t>inn</w:t>
      </w:r>
      <w:proofErr w:type="spellEnd"/>
      <w:r>
        <w:t xml:space="preserve"> seiner </w:t>
      </w:r>
      <w:proofErr w:type="spellStart"/>
      <w:r>
        <w:t>epistel</w:t>
      </w:r>
      <w:proofErr w:type="spellEnd"/>
      <w:r>
        <w:t xml:space="preserve"> am 5. </w:t>
      </w:r>
      <w:proofErr w:type="spellStart"/>
      <w:r>
        <w:t>cap</w:t>
      </w:r>
      <w:proofErr w:type="spellEnd"/>
      <w:r>
        <w:t xml:space="preserve">. gebieten den Christen, das sie </w:t>
      </w:r>
      <w:proofErr w:type="spellStart"/>
      <w:r>
        <w:t>inn</w:t>
      </w:r>
      <w:proofErr w:type="spellEnd"/>
      <w:r>
        <w:t xml:space="preserve"> keinen weg schweren sollen, und </w:t>
      </w:r>
      <w:proofErr w:type="spellStart"/>
      <w:r>
        <w:t>nemen</w:t>
      </w:r>
      <w:proofErr w:type="spellEnd"/>
      <w:r>
        <w:t xml:space="preserve"> hinweg alle die macht und gebrauch der alten zu schweren.</w:t>
      </w:r>
    </w:p>
    <w:p w14:paraId="3D26D45D" w14:textId="77777777" w:rsidR="00DB7BB7" w:rsidRDefault="00DB7BB7" w:rsidP="00DB7BB7">
      <w:pPr>
        <w:numPr>
          <w:ilvl w:val="0"/>
          <w:numId w:val="3"/>
        </w:numPr>
        <w:spacing w:before="100" w:beforeAutospacing="1" w:after="100" w:afterAutospacing="1" w:line="240" w:lineRule="auto"/>
      </w:pPr>
      <w:r>
        <w:t xml:space="preserve">Der Herr Christus aber </w:t>
      </w:r>
      <w:proofErr w:type="spellStart"/>
      <w:r>
        <w:t>selbs</w:t>
      </w:r>
      <w:proofErr w:type="spellEnd"/>
      <w:r>
        <w:t xml:space="preserve"> und seine Apostel, und S. Paulus sonderlich, haben oft (wie man </w:t>
      </w:r>
      <w:proofErr w:type="spellStart"/>
      <w:r>
        <w:t>lißet</w:t>
      </w:r>
      <w:proofErr w:type="spellEnd"/>
      <w:r>
        <w:t xml:space="preserve">) geschworen; thun sie anders dann sie </w:t>
      </w:r>
      <w:proofErr w:type="spellStart"/>
      <w:r>
        <w:t>leren</w:t>
      </w:r>
      <w:proofErr w:type="spellEnd"/>
      <w:r>
        <w:t xml:space="preserve">? das </w:t>
      </w:r>
      <w:proofErr w:type="spellStart"/>
      <w:r>
        <w:t>sey</w:t>
      </w:r>
      <w:proofErr w:type="spellEnd"/>
      <w:r>
        <w:t xml:space="preserve"> fern.</w:t>
      </w:r>
    </w:p>
    <w:p w14:paraId="15ADC456" w14:textId="77777777" w:rsidR="00DB7BB7" w:rsidRDefault="00DB7BB7" w:rsidP="00DB7BB7">
      <w:pPr>
        <w:numPr>
          <w:ilvl w:val="0"/>
          <w:numId w:val="3"/>
        </w:numPr>
        <w:spacing w:before="100" w:beforeAutospacing="1" w:after="100" w:afterAutospacing="1" w:line="240" w:lineRule="auto"/>
      </w:pPr>
      <w:r>
        <w:t xml:space="preserve">Derhalben muß man sehen, in welchen weg sie </w:t>
      </w:r>
      <w:proofErr w:type="spellStart"/>
      <w:r>
        <w:t>selbs</w:t>
      </w:r>
      <w:proofErr w:type="spellEnd"/>
      <w:r>
        <w:t xml:space="preserve"> schweren, und </w:t>
      </w:r>
      <w:proofErr w:type="spellStart"/>
      <w:r>
        <w:t>warumb</w:t>
      </w:r>
      <w:proofErr w:type="spellEnd"/>
      <w:r>
        <w:t xml:space="preserve"> sie gebieten, gar </w:t>
      </w:r>
      <w:proofErr w:type="spellStart"/>
      <w:r>
        <w:t>nit</w:t>
      </w:r>
      <w:proofErr w:type="spellEnd"/>
      <w:r>
        <w:t xml:space="preserve"> zu schweren.</w:t>
      </w:r>
    </w:p>
    <w:p w14:paraId="4651D4D5" w14:textId="77777777" w:rsidR="00DB7BB7" w:rsidRDefault="00DB7BB7" w:rsidP="00DB7BB7">
      <w:pPr>
        <w:numPr>
          <w:ilvl w:val="0"/>
          <w:numId w:val="3"/>
        </w:numPr>
        <w:spacing w:before="100" w:beforeAutospacing="1" w:after="100" w:afterAutospacing="1" w:line="240" w:lineRule="auto"/>
      </w:pPr>
      <w:r>
        <w:t xml:space="preserve">Nun </w:t>
      </w:r>
      <w:proofErr w:type="spellStart"/>
      <w:r>
        <w:t>lißet</w:t>
      </w:r>
      <w:proofErr w:type="spellEnd"/>
      <w:r>
        <w:t xml:space="preserve"> man an keinem </w:t>
      </w:r>
      <w:proofErr w:type="spellStart"/>
      <w:r>
        <w:t>ort</w:t>
      </w:r>
      <w:proofErr w:type="spellEnd"/>
      <w:r>
        <w:t xml:space="preserve">, das sie geschworen haben, da es </w:t>
      </w:r>
      <w:proofErr w:type="spellStart"/>
      <w:r>
        <w:t>nit</w:t>
      </w:r>
      <w:proofErr w:type="spellEnd"/>
      <w:r>
        <w:t xml:space="preserve"> </w:t>
      </w:r>
      <w:proofErr w:type="spellStart"/>
      <w:r>
        <w:t>fürnemlich</w:t>
      </w:r>
      <w:proofErr w:type="spellEnd"/>
      <w:r>
        <w:t xml:space="preserve"> die ehre </w:t>
      </w:r>
      <w:proofErr w:type="spellStart"/>
      <w:r>
        <w:t>Gots</w:t>
      </w:r>
      <w:proofErr w:type="spellEnd"/>
      <w:r>
        <w:t xml:space="preserve">, darnach die liebe, zu not und nutz des </w:t>
      </w:r>
      <w:proofErr w:type="spellStart"/>
      <w:r>
        <w:t>nehsten</w:t>
      </w:r>
      <w:proofErr w:type="spellEnd"/>
      <w:r>
        <w:t>, betreffe.</w:t>
      </w:r>
    </w:p>
    <w:p w14:paraId="4C5ED50E" w14:textId="77777777" w:rsidR="00DB7BB7" w:rsidRDefault="00DB7BB7" w:rsidP="00DB7BB7">
      <w:pPr>
        <w:numPr>
          <w:ilvl w:val="0"/>
          <w:numId w:val="3"/>
        </w:numPr>
        <w:spacing w:before="100" w:beforeAutospacing="1" w:after="100" w:afterAutospacing="1" w:line="240" w:lineRule="auto"/>
      </w:pPr>
      <w:proofErr w:type="spellStart"/>
      <w:r>
        <w:t>Darumb</w:t>
      </w:r>
      <w:proofErr w:type="spellEnd"/>
      <w:r>
        <w:t xml:space="preserve"> mögen auch die Christen nach dieser weiß und </w:t>
      </w:r>
      <w:proofErr w:type="spellStart"/>
      <w:r>
        <w:t>exempel</w:t>
      </w:r>
      <w:proofErr w:type="spellEnd"/>
      <w:r>
        <w:t xml:space="preserve"> schweren, ja sie sein es auch </w:t>
      </w:r>
      <w:proofErr w:type="spellStart"/>
      <w:r>
        <w:t>schüldig</w:t>
      </w:r>
      <w:proofErr w:type="spellEnd"/>
      <w:r>
        <w:t xml:space="preserve">, und thun auch </w:t>
      </w:r>
      <w:proofErr w:type="spellStart"/>
      <w:r>
        <w:t>wol</w:t>
      </w:r>
      <w:proofErr w:type="spellEnd"/>
      <w:r>
        <w:t xml:space="preserve"> daran, und </w:t>
      </w:r>
      <w:proofErr w:type="spellStart"/>
      <w:r>
        <w:t>auff</w:t>
      </w:r>
      <w:proofErr w:type="spellEnd"/>
      <w:r>
        <w:t xml:space="preserve"> diese weiß </w:t>
      </w:r>
      <w:proofErr w:type="spellStart"/>
      <w:r>
        <w:t>wirt</w:t>
      </w:r>
      <w:proofErr w:type="spellEnd"/>
      <w:r>
        <w:t xml:space="preserve"> der alten macht und gebrauch zu schweren bestimmet, und sein selig alle die bei im schweren, wie im </w:t>
      </w:r>
      <w:proofErr w:type="spellStart"/>
      <w:r>
        <w:t>psalter</w:t>
      </w:r>
      <w:proofErr w:type="spellEnd"/>
      <w:r>
        <w:t xml:space="preserve"> steht.</w:t>
      </w:r>
    </w:p>
    <w:p w14:paraId="6D206694" w14:textId="77777777" w:rsidR="00DB7BB7" w:rsidRDefault="00DB7BB7" w:rsidP="00DB7BB7">
      <w:pPr>
        <w:numPr>
          <w:ilvl w:val="0"/>
          <w:numId w:val="3"/>
        </w:numPr>
        <w:spacing w:before="100" w:beforeAutospacing="1" w:after="100" w:afterAutospacing="1" w:line="240" w:lineRule="auto"/>
      </w:pPr>
      <w:r>
        <w:t xml:space="preserve">Derhalben wo es die </w:t>
      </w:r>
      <w:proofErr w:type="spellStart"/>
      <w:r>
        <w:t>ere</w:t>
      </w:r>
      <w:proofErr w:type="spellEnd"/>
      <w:r>
        <w:t xml:space="preserve"> Gottes, und die liebe des </w:t>
      </w:r>
      <w:proofErr w:type="spellStart"/>
      <w:r>
        <w:t>nehsten</w:t>
      </w:r>
      <w:proofErr w:type="spellEnd"/>
      <w:r>
        <w:t xml:space="preserve"> </w:t>
      </w:r>
      <w:proofErr w:type="spellStart"/>
      <w:r>
        <w:t>nit</w:t>
      </w:r>
      <w:proofErr w:type="spellEnd"/>
      <w:r>
        <w:t xml:space="preserve"> betrifft, sollen die Christen aller ding </w:t>
      </w:r>
      <w:proofErr w:type="spellStart"/>
      <w:r>
        <w:t>nit</w:t>
      </w:r>
      <w:proofErr w:type="spellEnd"/>
      <w:r>
        <w:t xml:space="preserve"> schweren, nach dem gebot Christi Matt. 5 und Jacobi am 5. </w:t>
      </w:r>
      <w:proofErr w:type="spellStart"/>
      <w:r>
        <w:t>cap</w:t>
      </w:r>
      <w:proofErr w:type="spellEnd"/>
      <w:r>
        <w:t xml:space="preserve">. </w:t>
      </w:r>
      <w:proofErr w:type="spellStart"/>
      <w:r>
        <w:t>sonder</w:t>
      </w:r>
      <w:proofErr w:type="spellEnd"/>
      <w:r>
        <w:t xml:space="preserve"> </w:t>
      </w:r>
      <w:proofErr w:type="spellStart"/>
      <w:r>
        <w:t>yhr</w:t>
      </w:r>
      <w:proofErr w:type="spellEnd"/>
      <w:r>
        <w:t xml:space="preserve"> </w:t>
      </w:r>
      <w:proofErr w:type="spellStart"/>
      <w:r>
        <w:t>wort</w:t>
      </w:r>
      <w:proofErr w:type="spellEnd"/>
      <w:r>
        <w:t xml:space="preserve"> sollen sein ja ja, nein nein.</w:t>
      </w:r>
    </w:p>
    <w:p w14:paraId="0F0C3C92" w14:textId="77777777" w:rsidR="00DB7BB7" w:rsidRDefault="00DB7BB7" w:rsidP="00DB7BB7">
      <w:pPr>
        <w:numPr>
          <w:ilvl w:val="0"/>
          <w:numId w:val="3"/>
        </w:numPr>
        <w:spacing w:before="100" w:beforeAutospacing="1" w:after="100" w:afterAutospacing="1" w:line="240" w:lineRule="auto"/>
      </w:pPr>
      <w:r>
        <w:t xml:space="preserve">Wo es aber uns </w:t>
      </w:r>
      <w:proofErr w:type="spellStart"/>
      <w:r>
        <w:t>selbs</w:t>
      </w:r>
      <w:proofErr w:type="spellEnd"/>
      <w:r>
        <w:t xml:space="preserve"> betrifft, da ist offenbar, das es </w:t>
      </w:r>
      <w:proofErr w:type="spellStart"/>
      <w:r>
        <w:t>nit</w:t>
      </w:r>
      <w:proofErr w:type="spellEnd"/>
      <w:r>
        <w:t xml:space="preserve"> die </w:t>
      </w:r>
      <w:proofErr w:type="spellStart"/>
      <w:r>
        <w:t>ere</w:t>
      </w:r>
      <w:proofErr w:type="spellEnd"/>
      <w:r>
        <w:t xml:space="preserve"> </w:t>
      </w:r>
      <w:proofErr w:type="spellStart"/>
      <w:r>
        <w:t>Gots</w:t>
      </w:r>
      <w:proofErr w:type="spellEnd"/>
      <w:r>
        <w:t>, noch die liebe rc. antrifft.</w:t>
      </w:r>
    </w:p>
    <w:p w14:paraId="637C69CE" w14:textId="77777777" w:rsidR="00DB7BB7" w:rsidRDefault="00DB7BB7" w:rsidP="00DB7BB7">
      <w:pPr>
        <w:numPr>
          <w:ilvl w:val="0"/>
          <w:numId w:val="3"/>
        </w:numPr>
        <w:spacing w:before="100" w:beforeAutospacing="1" w:after="100" w:afterAutospacing="1" w:line="240" w:lineRule="auto"/>
      </w:pPr>
      <w:proofErr w:type="spellStart"/>
      <w:r>
        <w:t>Darumb</w:t>
      </w:r>
      <w:proofErr w:type="spellEnd"/>
      <w:r>
        <w:t xml:space="preserve"> </w:t>
      </w:r>
      <w:proofErr w:type="spellStart"/>
      <w:r>
        <w:t>wa</w:t>
      </w:r>
      <w:proofErr w:type="spellEnd"/>
      <w:r>
        <w:t xml:space="preserve"> es uns </w:t>
      </w:r>
      <w:proofErr w:type="spellStart"/>
      <w:r>
        <w:t>selbs</w:t>
      </w:r>
      <w:proofErr w:type="spellEnd"/>
      <w:r>
        <w:t xml:space="preserve"> antrifft, da hat uns Christus </w:t>
      </w:r>
      <w:proofErr w:type="spellStart"/>
      <w:r>
        <w:t>gebotten</w:t>
      </w:r>
      <w:proofErr w:type="spellEnd"/>
      <w:r>
        <w:t xml:space="preserve">, das wir aller ding </w:t>
      </w:r>
      <w:proofErr w:type="spellStart"/>
      <w:r>
        <w:t>nit</w:t>
      </w:r>
      <w:proofErr w:type="spellEnd"/>
      <w:r>
        <w:t xml:space="preserve"> schweren sollen, dann allein ja ja, </w:t>
      </w:r>
      <w:proofErr w:type="spellStart"/>
      <w:r>
        <w:t>neyn</w:t>
      </w:r>
      <w:proofErr w:type="spellEnd"/>
      <w:r>
        <w:t xml:space="preserve"> </w:t>
      </w:r>
      <w:proofErr w:type="spellStart"/>
      <w:r>
        <w:t>neyn</w:t>
      </w:r>
      <w:proofErr w:type="spellEnd"/>
      <w:r>
        <w:t xml:space="preserve"> sagen.</w:t>
      </w:r>
    </w:p>
    <w:p w14:paraId="36F3E997" w14:textId="77777777" w:rsidR="00DB7BB7" w:rsidRDefault="00DB7BB7" w:rsidP="00DB7BB7">
      <w:pPr>
        <w:numPr>
          <w:ilvl w:val="0"/>
          <w:numId w:val="3"/>
        </w:numPr>
        <w:spacing w:before="100" w:beforeAutospacing="1" w:after="100" w:afterAutospacing="1" w:line="240" w:lineRule="auto"/>
      </w:pPr>
      <w:r>
        <w:t xml:space="preserve">Nun </w:t>
      </w:r>
      <w:proofErr w:type="spellStart"/>
      <w:r>
        <w:t>inn</w:t>
      </w:r>
      <w:proofErr w:type="spellEnd"/>
      <w:r>
        <w:t xml:space="preserve"> dieser meiner </w:t>
      </w:r>
      <w:proofErr w:type="spellStart"/>
      <w:r>
        <w:t>handlung</w:t>
      </w:r>
      <w:proofErr w:type="spellEnd"/>
      <w:r>
        <w:t xml:space="preserve"> (</w:t>
      </w:r>
      <w:proofErr w:type="spellStart"/>
      <w:r>
        <w:t>wiewol</w:t>
      </w:r>
      <w:proofErr w:type="spellEnd"/>
      <w:r>
        <w:t xml:space="preserve"> </w:t>
      </w:r>
      <w:proofErr w:type="spellStart"/>
      <w:r>
        <w:t>ungewönlich</w:t>
      </w:r>
      <w:proofErr w:type="spellEnd"/>
      <w:r>
        <w:t xml:space="preserve"> den </w:t>
      </w:r>
      <w:proofErr w:type="spellStart"/>
      <w:r>
        <w:t>gfangnen</w:t>
      </w:r>
      <w:proofErr w:type="spellEnd"/>
      <w:r>
        <w:t xml:space="preserve"> zu schweren ist, </w:t>
      </w:r>
      <w:proofErr w:type="spellStart"/>
      <w:r>
        <w:t>dannoch</w:t>
      </w:r>
      <w:proofErr w:type="spellEnd"/>
      <w:r>
        <w:t xml:space="preserve"> ich des angelangt werd von den geistlichen) trifft der </w:t>
      </w:r>
      <w:proofErr w:type="spellStart"/>
      <w:r>
        <w:t>eid</w:t>
      </w:r>
      <w:proofErr w:type="spellEnd"/>
      <w:r>
        <w:t xml:space="preserve"> mich </w:t>
      </w:r>
      <w:proofErr w:type="spellStart"/>
      <w:r>
        <w:t>selbs</w:t>
      </w:r>
      <w:proofErr w:type="spellEnd"/>
      <w:r>
        <w:t xml:space="preserve"> an, </w:t>
      </w:r>
      <w:proofErr w:type="spellStart"/>
      <w:r>
        <w:t>nemlich</w:t>
      </w:r>
      <w:proofErr w:type="spellEnd"/>
      <w:r>
        <w:t xml:space="preserve"> das ich dadurch meiner </w:t>
      </w:r>
      <w:proofErr w:type="spellStart"/>
      <w:r>
        <w:t>gefengnus</w:t>
      </w:r>
      <w:proofErr w:type="spellEnd"/>
      <w:r>
        <w:t xml:space="preserve"> entledigt </w:t>
      </w:r>
      <w:proofErr w:type="spellStart"/>
      <w:r>
        <w:t>werd</w:t>
      </w:r>
      <w:proofErr w:type="spellEnd"/>
      <w:r>
        <w:t xml:space="preserve">, als die ketzermeister einmal oder drei </w:t>
      </w:r>
      <w:proofErr w:type="spellStart"/>
      <w:r>
        <w:t>selbs</w:t>
      </w:r>
      <w:proofErr w:type="spellEnd"/>
      <w:r>
        <w:t xml:space="preserve"> </w:t>
      </w:r>
      <w:proofErr w:type="spellStart"/>
      <w:r>
        <w:t>bekant</w:t>
      </w:r>
      <w:proofErr w:type="spellEnd"/>
      <w:r>
        <w:t xml:space="preserve"> und gesagt haben, </w:t>
      </w:r>
      <w:proofErr w:type="spellStart"/>
      <w:r>
        <w:t>nemlich</w:t>
      </w:r>
      <w:proofErr w:type="spellEnd"/>
      <w:r>
        <w:t xml:space="preserve">, ich </w:t>
      </w:r>
      <w:proofErr w:type="spellStart"/>
      <w:r>
        <w:t>mög</w:t>
      </w:r>
      <w:proofErr w:type="spellEnd"/>
      <w:r>
        <w:t xml:space="preserve"> dieser </w:t>
      </w:r>
      <w:proofErr w:type="spellStart"/>
      <w:r>
        <w:t>gfengnus</w:t>
      </w:r>
      <w:proofErr w:type="spellEnd"/>
      <w:r>
        <w:t xml:space="preserve"> </w:t>
      </w:r>
      <w:proofErr w:type="spellStart"/>
      <w:r>
        <w:t>nit</w:t>
      </w:r>
      <w:proofErr w:type="spellEnd"/>
      <w:r>
        <w:t xml:space="preserve"> entledigt werden, wo ich </w:t>
      </w:r>
      <w:proofErr w:type="spellStart"/>
      <w:r>
        <w:t>nit</w:t>
      </w:r>
      <w:proofErr w:type="spellEnd"/>
      <w:r>
        <w:t xml:space="preserve"> den </w:t>
      </w:r>
      <w:proofErr w:type="spellStart"/>
      <w:r>
        <w:t>eid</w:t>
      </w:r>
      <w:proofErr w:type="spellEnd"/>
      <w:r>
        <w:t xml:space="preserve"> thun wöll, und </w:t>
      </w:r>
      <w:proofErr w:type="spellStart"/>
      <w:r>
        <w:t>kunden</w:t>
      </w:r>
      <w:proofErr w:type="spellEnd"/>
      <w:r>
        <w:t xml:space="preserve"> </w:t>
      </w:r>
      <w:proofErr w:type="spellStart"/>
      <w:r>
        <w:t>dannocht</w:t>
      </w:r>
      <w:proofErr w:type="spellEnd"/>
      <w:r>
        <w:t xml:space="preserve"> </w:t>
      </w:r>
      <w:proofErr w:type="spellStart"/>
      <w:r>
        <w:t>nit</w:t>
      </w:r>
      <w:proofErr w:type="spellEnd"/>
      <w:r>
        <w:t xml:space="preserve"> beweisen, das ein </w:t>
      </w:r>
      <w:proofErr w:type="spellStart"/>
      <w:r>
        <w:t>ley</w:t>
      </w:r>
      <w:proofErr w:type="spellEnd"/>
      <w:r>
        <w:t xml:space="preserve"> und </w:t>
      </w:r>
      <w:proofErr w:type="spellStart"/>
      <w:r>
        <w:t>gefangner</w:t>
      </w:r>
      <w:proofErr w:type="spellEnd"/>
      <w:r>
        <w:t xml:space="preserve"> solchen </w:t>
      </w:r>
      <w:proofErr w:type="spellStart"/>
      <w:r>
        <w:t>eid</w:t>
      </w:r>
      <w:proofErr w:type="spellEnd"/>
      <w:r>
        <w:t xml:space="preserve"> thun </w:t>
      </w:r>
      <w:proofErr w:type="spellStart"/>
      <w:r>
        <w:t>söll</w:t>
      </w:r>
      <w:proofErr w:type="spellEnd"/>
      <w:r>
        <w:t xml:space="preserve">, oder </w:t>
      </w:r>
      <w:proofErr w:type="spellStart"/>
      <w:r>
        <w:t>schüldig</w:t>
      </w:r>
      <w:proofErr w:type="spellEnd"/>
      <w:r>
        <w:t xml:space="preserve"> sei zu thun.</w:t>
      </w:r>
    </w:p>
    <w:p w14:paraId="465512F5" w14:textId="77777777" w:rsidR="00DB7BB7" w:rsidRDefault="00DB7BB7" w:rsidP="00DB7BB7">
      <w:pPr>
        <w:numPr>
          <w:ilvl w:val="0"/>
          <w:numId w:val="3"/>
        </w:numPr>
        <w:spacing w:before="100" w:beforeAutospacing="1" w:after="100" w:afterAutospacing="1" w:line="240" w:lineRule="auto"/>
      </w:pPr>
      <w:proofErr w:type="spellStart"/>
      <w:r>
        <w:t>Derhalben</w:t>
      </w:r>
      <w:proofErr w:type="spellEnd"/>
      <w:r>
        <w:t xml:space="preserve"> </w:t>
      </w:r>
      <w:proofErr w:type="spellStart"/>
      <w:r>
        <w:t>inn</w:t>
      </w:r>
      <w:proofErr w:type="spellEnd"/>
      <w:r>
        <w:t xml:space="preserve"> dieser meiner </w:t>
      </w:r>
      <w:proofErr w:type="spellStart"/>
      <w:r>
        <w:t>handlung</w:t>
      </w:r>
      <w:proofErr w:type="spellEnd"/>
      <w:r>
        <w:t xml:space="preserve"> muß ich </w:t>
      </w:r>
      <w:proofErr w:type="spellStart"/>
      <w:r>
        <w:t>nit</w:t>
      </w:r>
      <w:proofErr w:type="spellEnd"/>
      <w:r>
        <w:t xml:space="preserve"> schweren, so fern ich gegen das gebot unsers Herrn Jesu Christi </w:t>
      </w:r>
      <w:proofErr w:type="spellStart"/>
      <w:r>
        <w:t>nit</w:t>
      </w:r>
      <w:proofErr w:type="spellEnd"/>
      <w:r>
        <w:t xml:space="preserve"> </w:t>
      </w:r>
      <w:proofErr w:type="spellStart"/>
      <w:r>
        <w:t>handlen</w:t>
      </w:r>
      <w:proofErr w:type="spellEnd"/>
      <w:r>
        <w:t xml:space="preserve"> </w:t>
      </w:r>
      <w:proofErr w:type="spellStart"/>
      <w:r>
        <w:t>wil</w:t>
      </w:r>
      <w:proofErr w:type="spellEnd"/>
      <w:r>
        <w:t xml:space="preserve">, das ich </w:t>
      </w:r>
      <w:proofErr w:type="spellStart"/>
      <w:r>
        <w:t>nit</w:t>
      </w:r>
      <w:proofErr w:type="spellEnd"/>
      <w:r>
        <w:t xml:space="preserve"> thun </w:t>
      </w:r>
      <w:proofErr w:type="spellStart"/>
      <w:r>
        <w:t>sol</w:t>
      </w:r>
      <w:proofErr w:type="spellEnd"/>
      <w:r>
        <w:t xml:space="preserve">, so lang Christus bei mir </w:t>
      </w:r>
      <w:proofErr w:type="spellStart"/>
      <w:r>
        <w:t>wirt</w:t>
      </w:r>
      <w:proofErr w:type="spellEnd"/>
      <w:r>
        <w:t xml:space="preserve"> sein mit seiner </w:t>
      </w:r>
      <w:proofErr w:type="spellStart"/>
      <w:r>
        <w:t>gnad</w:t>
      </w:r>
      <w:proofErr w:type="spellEnd"/>
      <w:r>
        <w:t xml:space="preserve"> (on welche wir nicht </w:t>
      </w:r>
      <w:proofErr w:type="spellStart"/>
      <w:r>
        <w:t>gutts</w:t>
      </w:r>
      <w:proofErr w:type="spellEnd"/>
      <w:r>
        <w:t xml:space="preserve"> vermögen) und </w:t>
      </w:r>
      <w:proofErr w:type="spellStart"/>
      <w:r>
        <w:t>solt</w:t>
      </w:r>
      <w:proofErr w:type="spellEnd"/>
      <w:r>
        <w:t xml:space="preserve"> ich </w:t>
      </w:r>
      <w:proofErr w:type="spellStart"/>
      <w:r>
        <w:t>darumb</w:t>
      </w:r>
      <w:proofErr w:type="spellEnd"/>
      <w:r>
        <w:t xml:space="preserve"> sterben,</w:t>
      </w:r>
    </w:p>
    <w:p w14:paraId="48C51752" w14:textId="77777777" w:rsidR="00DB7BB7" w:rsidRDefault="00DB7BB7" w:rsidP="00DB7BB7">
      <w:pPr>
        <w:numPr>
          <w:ilvl w:val="0"/>
          <w:numId w:val="3"/>
        </w:numPr>
        <w:spacing w:before="100" w:beforeAutospacing="1" w:after="100" w:afterAutospacing="1" w:line="240" w:lineRule="auto"/>
      </w:pPr>
      <w:r>
        <w:t xml:space="preserve">Dann man muß Gott mehr gehorsam sein dann den </w:t>
      </w:r>
      <w:proofErr w:type="spellStart"/>
      <w:r>
        <w:t>menschen</w:t>
      </w:r>
      <w:proofErr w:type="spellEnd"/>
      <w:r>
        <w:t>. Act. 5.</w:t>
      </w:r>
    </w:p>
    <w:p w14:paraId="4C1C8838" w14:textId="77777777" w:rsidR="00DB7BB7" w:rsidRDefault="00DB7BB7" w:rsidP="00DB7BB7">
      <w:pPr>
        <w:pStyle w:val="StandardWeb"/>
      </w:pPr>
      <w:r>
        <w:t>Beschluß aller vorigen rede.</w:t>
      </w:r>
    </w:p>
    <w:p w14:paraId="7DA2A79A" w14:textId="77777777" w:rsidR="00DB7BB7" w:rsidRDefault="00DB7BB7" w:rsidP="00DB7BB7">
      <w:pPr>
        <w:pStyle w:val="StandardWeb"/>
      </w:pPr>
      <w:r>
        <w:t xml:space="preserve">12. Wo es mich selbst antrifft, </w:t>
      </w:r>
      <w:proofErr w:type="spellStart"/>
      <w:r>
        <w:t>sol</w:t>
      </w:r>
      <w:proofErr w:type="spellEnd"/>
      <w:r>
        <w:t xml:space="preserve"> ich frei und </w:t>
      </w:r>
      <w:proofErr w:type="spellStart"/>
      <w:r>
        <w:t>offenlich</w:t>
      </w:r>
      <w:proofErr w:type="spellEnd"/>
      <w:r>
        <w:t xml:space="preserve"> on Eid die </w:t>
      </w:r>
      <w:proofErr w:type="spellStart"/>
      <w:r>
        <w:t>warheit</w:t>
      </w:r>
      <w:proofErr w:type="spellEnd"/>
      <w:r>
        <w:t xml:space="preserve"> sagen, nach dem </w:t>
      </w:r>
      <w:proofErr w:type="spellStart"/>
      <w:r>
        <w:t>gebott</w:t>
      </w:r>
      <w:proofErr w:type="spellEnd"/>
      <w:r>
        <w:t xml:space="preserve"> Christi Mat. 5</w:t>
      </w:r>
    </w:p>
    <w:p w14:paraId="6404C849" w14:textId="77777777" w:rsidR="00DB7BB7" w:rsidRDefault="00DB7BB7" w:rsidP="00DB7BB7">
      <w:pPr>
        <w:pStyle w:val="StandardWeb"/>
      </w:pPr>
      <w:r>
        <w:t xml:space="preserve">Aber wo es die </w:t>
      </w:r>
      <w:proofErr w:type="spellStart"/>
      <w:r>
        <w:t>glori</w:t>
      </w:r>
      <w:proofErr w:type="spellEnd"/>
      <w:r>
        <w:t xml:space="preserve"> Gottes, oder die liebe des </w:t>
      </w:r>
      <w:proofErr w:type="spellStart"/>
      <w:r>
        <w:t>nehsten</w:t>
      </w:r>
      <w:proofErr w:type="spellEnd"/>
      <w:r>
        <w:t xml:space="preserve"> rc. angehet, </w:t>
      </w:r>
      <w:proofErr w:type="spellStart"/>
      <w:r>
        <w:t>sol</w:t>
      </w:r>
      <w:proofErr w:type="spellEnd"/>
      <w:r>
        <w:t xml:space="preserve"> ich dieselbige mit Eid zu </w:t>
      </w:r>
      <w:proofErr w:type="spellStart"/>
      <w:r>
        <w:t>bevestigen</w:t>
      </w:r>
      <w:proofErr w:type="spellEnd"/>
      <w:r>
        <w:t xml:space="preserve"> </w:t>
      </w:r>
      <w:proofErr w:type="spellStart"/>
      <w:r>
        <w:t>nit</w:t>
      </w:r>
      <w:proofErr w:type="spellEnd"/>
      <w:r>
        <w:t xml:space="preserve"> weigern, nach Christi und der Apostel </w:t>
      </w:r>
      <w:proofErr w:type="spellStart"/>
      <w:r>
        <w:t>exempeln</w:t>
      </w:r>
      <w:proofErr w:type="spellEnd"/>
      <w:r>
        <w:t xml:space="preserve">. So schweren die </w:t>
      </w:r>
      <w:proofErr w:type="spellStart"/>
      <w:r>
        <w:t>undersassen</w:t>
      </w:r>
      <w:proofErr w:type="spellEnd"/>
      <w:r>
        <w:t xml:space="preserve"> der Oberkeit, und also </w:t>
      </w:r>
      <w:proofErr w:type="spellStart"/>
      <w:r>
        <w:t>widerumb</w:t>
      </w:r>
      <w:proofErr w:type="spellEnd"/>
      <w:r>
        <w:t xml:space="preserve">. Item, die </w:t>
      </w:r>
      <w:proofErr w:type="spellStart"/>
      <w:r>
        <w:t>gefangnen</w:t>
      </w:r>
      <w:proofErr w:type="spellEnd"/>
      <w:r>
        <w:t xml:space="preserve"> erledigt der </w:t>
      </w:r>
      <w:proofErr w:type="spellStart"/>
      <w:r>
        <w:t>gefencknuß</w:t>
      </w:r>
      <w:proofErr w:type="spellEnd"/>
      <w:r>
        <w:t xml:space="preserve"> </w:t>
      </w:r>
      <w:proofErr w:type="spellStart"/>
      <w:r>
        <w:t>thund</w:t>
      </w:r>
      <w:proofErr w:type="spellEnd"/>
      <w:r>
        <w:t xml:space="preserve"> </w:t>
      </w:r>
      <w:proofErr w:type="spellStart"/>
      <w:r>
        <w:t>urfrid3</w:t>
      </w:r>
      <w:proofErr w:type="spellEnd"/>
      <w:r>
        <w:t>) rc.</w:t>
      </w:r>
    </w:p>
    <w:p w14:paraId="268496C7" w14:textId="77777777" w:rsidR="00DB7BB7" w:rsidRDefault="00DB7BB7" w:rsidP="00DB7BB7">
      <w:pPr>
        <w:pStyle w:val="StandardWeb"/>
      </w:pPr>
      <w:r>
        <w:t xml:space="preserve">Dies ist es, bester Mann, was ich zum Beweise meiner </w:t>
      </w:r>
      <w:proofErr w:type="spellStart"/>
      <w:r>
        <w:t>gegentheiligen</w:t>
      </w:r>
      <w:proofErr w:type="spellEnd"/>
      <w:r>
        <w:t xml:space="preserve"> Behauptung, obgleich ich rechtlich nicht dazu verbunden bin, da es Deine und der Deinigen Sache war mir gegen meine Einrede den positiven Beweis zu liefern, dennoch durch die Gnade unseres Herrn Jesu Christi vorbringen zu müssen geglaubt habe. Ich bitte, wenn bei Vergleichung mit der reinen und vollkommenen Lehre Christi etwas weniger angemessen gesagt sein sollte, daß Du dies mit einigen Worten wenigstens anzeigest, und ich werde mich nicht scheuen, alsdann dies sobald als möglich zu widerrufen, sei es auch vor den Augen aller Menschen. Endlich bemerkt Ew. Ehrwürden am Schlusse ihres Schreibens (an mich): Wenn ich in diesen Dingen Dir Genüge gethan habe, so beschwere es Dich nicht, in den einzelnen Artikeln meinen Irrthum mir anzuzeigen, was Du zu thun auch im Gespräche in meiner Gegenwart aus freien Stücken übernommen hast. Da ich aber in diesen Dingen Dir kein Genüge thun konnte, indem einerseits die sachlichen Gründe, andrerseits noch viel mehr die göttlichen Schriften mich drängten, so fürchte ich gleicherweise, daß auch Du jenem Geschäfte dich nicht besonders unterziehen werdest. Jedoch würde es mich auf besondere Weise freuen, wenn ich Deine Widerlegung, wie Du es in Aussicht stelltest, sehen könnte, nur daß sie etwas gewichtiger, und mehr als bisher mit den göttlichen Schriften gestärkt und befestigt wäre. Mein Plan war, Dir zuvor zu kommen, und meine Protestation aus hunderten von Stellen der </w:t>
      </w:r>
      <w:proofErr w:type="spellStart"/>
      <w:r>
        <w:t>canonischen</w:t>
      </w:r>
      <w:proofErr w:type="spellEnd"/>
      <w:r>
        <w:t xml:space="preserve"> Schriften zu bestätigen, welchen Plan ich durch die Gunst Christi noch nicht aufgegeben habe, wenn ihr nur zu Widerlegung derselben hervortreten und fortfahren würdet.</w:t>
      </w:r>
    </w:p>
    <w:p w14:paraId="4799063E" w14:textId="77777777" w:rsidR="00DB7BB7" w:rsidRDefault="00DB7BB7" w:rsidP="00DB7BB7">
      <w:pPr>
        <w:pStyle w:val="StandardWeb"/>
      </w:pPr>
      <w:r>
        <w:t xml:space="preserve">Gedenket wenigstens daran, daß die Schafe und die Kirche Christi auch allein Christi Stimme hören, und daß sie der anderen Stimme nicht nur nicht hören, sondern nicht einmal kennen, ja vor derselben fliehen. Gedenket auch dessen, was der Heiland bei Matthäus betont: Vergeblich dienen mir, welche Lehren und Gebote der Menschen vorbringen. Ebenfalls: Alle Pflanzung, die mein himmlischer Vater nicht gepflanzt hat, soll ausgerottet werden. Lebe wohl in der seligsten Weise in Christo Jesu, dessen Gnade, Barmherzigkeit und Frieden ich wie Allen, so vor Allen Dir </w:t>
      </w:r>
      <w:proofErr w:type="spellStart"/>
      <w:r>
        <w:t>anwünsche</w:t>
      </w:r>
      <w:proofErr w:type="spellEnd"/>
      <w:r>
        <w:t>. Die Gnade unseres Herrn Jesu Christi sei mit euch Allen Amen. Nochmals lebe wohl und bitte unsern himmlischen Vater, daß er zur Heiligung seines Namens uns in dem rechten Glauben Christi und in ungeheuchelter Liebe täglich je mehr und mehr wachsen lasse, und uns bis zum Ende standhaft erhalte, was wir durch Seine Gnade kräftiglich hoffen.</w:t>
      </w:r>
    </w:p>
    <w:p w14:paraId="549149F8" w14:textId="77777777" w:rsidR="00DB7BB7" w:rsidRDefault="00DB7BB7" w:rsidP="00DB7BB7">
      <w:pPr>
        <w:pStyle w:val="StandardWeb"/>
      </w:pPr>
      <w:r>
        <w:t xml:space="preserve">Aus dem Gefängnis, am Festtage Johannes des </w:t>
      </w:r>
      <w:proofErr w:type="spellStart"/>
      <w:r>
        <w:t>Täufers4</w:t>
      </w:r>
      <w:proofErr w:type="spellEnd"/>
      <w:r>
        <w:t>) 1528.</w:t>
      </w:r>
    </w:p>
    <w:p w14:paraId="64CF99F1" w14:textId="77777777" w:rsidR="00DB7BB7" w:rsidRDefault="00DB7BB7" w:rsidP="00DB7BB7">
      <w:pPr>
        <w:pStyle w:val="StandardWeb"/>
      </w:pPr>
      <w:r>
        <w:t xml:space="preserve">Wenn Du dies vorher durchgelesen hast, so </w:t>
      </w:r>
      <w:proofErr w:type="spellStart"/>
      <w:r>
        <w:t>theile</w:t>
      </w:r>
      <w:proofErr w:type="spellEnd"/>
      <w:r>
        <w:t xml:space="preserve"> es mit dem Vertrauen, mit welchem ich es Dir geschrieben habe, andern Gläubigen mit, und empfehle es, und was ich für Dich sowohl bei unserm Herrn und Bruder Christus und bei den Menschen vermag, darin halte Du mich für ganz bereitwillig. Darum aber wünsche ich, daß Du und die Deinigen Dich meinetwegen bemühen möchtest, damit dies mein Trauerspiel, dessen Verhandlung über alles Maß und gegen alle Sitte langwierig und langdauernd ist, sobald es nur geschehen kann, sei es ein fröhliches, sei es ein trauriges, Ende und Ausgang gewinne. Denn ich bin durch die Gnade des himmlischen Vaters und unseres Herrn Jesu Christi zu Beidem bereit, sei es Christum zu bekennen, oder dem sichern Tode anheimzufallen. Ich bitte daher, kommt mit Christo, kommt mich zu belehren aus den </w:t>
      </w:r>
      <w:proofErr w:type="spellStart"/>
      <w:r>
        <w:t>canonischen</w:t>
      </w:r>
      <w:proofErr w:type="spellEnd"/>
      <w:r>
        <w:t xml:space="preserve"> Schriften und meinen Irrthum anzuzeigen, von dem ihr so viel Aufhebens macht. Christi Schaf bin ich, obgleich unter allen das kleinste, </w:t>
      </w:r>
      <w:proofErr w:type="spellStart"/>
      <w:r>
        <w:t>verachtetste</w:t>
      </w:r>
      <w:proofErr w:type="spellEnd"/>
      <w:r>
        <w:t xml:space="preserve"> und geringste, aber ich bin doch Christi Schaf, weshalb ich des einigen Christus Stimme zu hören mich rühme.</w:t>
      </w:r>
    </w:p>
    <w:p w14:paraId="0B518D25" w14:textId="77777777" w:rsidR="00DB7BB7" w:rsidRDefault="00DB7BB7" w:rsidP="00DB7BB7">
      <w:pPr>
        <w:pStyle w:val="StandardWeb"/>
      </w:pPr>
      <w:r>
        <w:t>Adolf Clarenbach</w:t>
      </w:r>
      <w:r>
        <w:br/>
        <w:t>Gefangener im Namen Christi</w:t>
      </w:r>
      <w:r>
        <w:br/>
        <w:t>Jesu Emmanuel.</w:t>
      </w:r>
    </w:p>
    <w:p w14:paraId="52A068B5" w14:textId="77777777" w:rsidR="00DB7BB7" w:rsidRDefault="00E61451" w:rsidP="00DB7BB7">
      <w:r>
        <w:pict w14:anchorId="09F130D4">
          <v:rect id="_x0000_i1025" style="width:0;height:1.5pt" o:hralign="center" o:hrstd="t" o:hr="t" fillcolor="#a0a0a0" stroked="f"/>
        </w:pict>
      </w:r>
    </w:p>
    <w:p w14:paraId="6EDDBE4B" w14:textId="05D8A9C6" w:rsidR="00DB7BB7" w:rsidRDefault="00DB7BB7" w:rsidP="00DB7BB7">
      <w:pPr>
        <w:pStyle w:val="StandardWeb"/>
      </w:pPr>
      <w:r>
        <w:t>1) Clarenbach bezieht sich hier wahrscheinlich auf die Anklagen des Fiskal Trip, welche er in dem Verhör als unverschämte Lügen bezeichnet. Vergl. Alle Acta.</w:t>
      </w:r>
      <w:r>
        <w:br/>
        <w:t xml:space="preserve">2) Die folgende Passage ist aus dem Brief Clarenbachs an </w:t>
      </w:r>
      <w:proofErr w:type="spellStart"/>
      <w:r>
        <w:t>Klopris</w:t>
      </w:r>
      <w:proofErr w:type="spellEnd"/>
      <w:r>
        <w:t xml:space="preserve"> entnommen, der oben steht. Dadurch erklärt sich auch der Unterschied in der Sprache. In der mir vorliegenden Quelle fehlen zu diesem Brief in der Übersetzung die zwölf Punkte; stattdessen gibt es einen Hinweis: „Es folgen hierauf </w:t>
      </w:r>
      <w:proofErr w:type="spellStart"/>
      <w:r>
        <w:t>sämmtliche</w:t>
      </w:r>
      <w:proofErr w:type="spellEnd"/>
      <w:r>
        <w:t xml:space="preserve"> 12 Sätze, die in dem vorhin </w:t>
      </w:r>
      <w:proofErr w:type="spellStart"/>
      <w:r>
        <w:t>mitgetheilten</w:t>
      </w:r>
      <w:proofErr w:type="spellEnd"/>
      <w:r>
        <w:t xml:space="preserve"> Briefe Clarenbachs an </w:t>
      </w:r>
      <w:proofErr w:type="spellStart"/>
      <w:r>
        <w:t>Klopreis</w:t>
      </w:r>
      <w:proofErr w:type="spellEnd"/>
      <w:r>
        <w:t xml:space="preserve"> in deutscher Sprache gegeben sind. Wir lassen sie deshalb hier in der Uebersetzung des Schreibens an </w:t>
      </w:r>
      <w:proofErr w:type="spellStart"/>
      <w:r>
        <w:t>Romberch</w:t>
      </w:r>
      <w:proofErr w:type="spellEnd"/>
      <w:r>
        <w:t xml:space="preserve"> weg indem wir auf die obige Stelle hinweisen.“ So erklärt sich auch der sprachliche Unterschied</w:t>
      </w:r>
      <w:r>
        <w:br/>
        <w:t xml:space="preserve">3) </w:t>
      </w:r>
      <w:proofErr w:type="spellStart"/>
      <w:r>
        <w:t>Urfrid</w:t>
      </w:r>
      <w:proofErr w:type="spellEnd"/>
      <w:r>
        <w:t>, gewöhnlicher Urfehde, ist die eidliche Versicherung, daß man eine erlittene Vergewaltigung nicht rächen wolle. Eine solche mußten auch diejenigen leisten, welche aus dem Gefängnis entlassen wurden.</w:t>
      </w:r>
      <w:r>
        <w:br/>
        <w:t>4) Hiermit ist nicht der Gedenktag der Geburt des Johannes (24. Juni) sondern der Gedenktag des Todes (29. August) gemeint.</w:t>
      </w:r>
    </w:p>
    <w:p w14:paraId="3B5C68CF" w14:textId="77777777" w:rsidR="00DB7BB7" w:rsidRPr="00DB7BB7" w:rsidRDefault="00DB7BB7" w:rsidP="00DB7BB7">
      <w:pPr>
        <w:rPr>
          <w:lang w:eastAsia="de-DE"/>
        </w:rPr>
      </w:pPr>
    </w:p>
    <w:p w14:paraId="4B21F040" w14:textId="77777777" w:rsidR="00BD71A4" w:rsidRDefault="00BD71A4">
      <w:pPr>
        <w:spacing w:after="0" w:line="240" w:lineRule="auto"/>
        <w:rPr>
          <w:rFonts w:eastAsia="Times New Roman"/>
          <w:b/>
          <w:bCs/>
          <w:color w:val="000000"/>
          <w:kern w:val="36"/>
          <w:sz w:val="36"/>
          <w:szCs w:val="48"/>
          <w:lang w:eastAsia="de-DE"/>
        </w:rPr>
      </w:pPr>
      <w:r>
        <w:br w:type="page"/>
      </w:r>
    </w:p>
    <w:p w14:paraId="700A9759" w14:textId="77777777" w:rsidR="00D5498D" w:rsidRPr="00D5498D" w:rsidRDefault="00D5498D" w:rsidP="008E63BE">
      <w:pPr>
        <w:pStyle w:val="berschrift1"/>
      </w:pPr>
      <w:r w:rsidRPr="00D5498D">
        <w:t>Quellen:</w:t>
      </w:r>
    </w:p>
    <w:p w14:paraId="615D11D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A823D25" w14:textId="77777777" w:rsidR="00BD71A4" w:rsidRDefault="00E61451"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1709EB2" w14:textId="77777777" w:rsidR="00BD71A4" w:rsidRDefault="00E61451"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5884B581" w14:textId="77777777" w:rsidR="00BD71A4" w:rsidRDefault="00E61451"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6340175" w14:textId="77777777" w:rsidR="00BD71A4" w:rsidRDefault="00E61451"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428EAE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0C779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8D13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2FBE4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CA376AC" w14:textId="77777777" w:rsidR="00082307" w:rsidRDefault="00BD71A4" w:rsidP="00BD71A4">
      <w:pPr>
        <w:pStyle w:val="berschrift1"/>
      </w:pPr>
      <w:r>
        <w:t>Spendenaufruf</w:t>
      </w:r>
    </w:p>
    <w:p w14:paraId="760C65E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4ADF1F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0292AB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65769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26893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0E2A859" w14:textId="77777777" w:rsidR="00BD71A4" w:rsidRDefault="00E61451"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2611BF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27BF24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80A9C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A23E8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908BE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83E"/>
    <w:multiLevelType w:val="multilevel"/>
    <w:tmpl w:val="9BE89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3A5457"/>
    <w:multiLevelType w:val="multilevel"/>
    <w:tmpl w:val="B16E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A00BEA"/>
    <w:multiLevelType w:val="multilevel"/>
    <w:tmpl w:val="7256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BB7"/>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B7BB7"/>
    <w:rsid w:val="00DC3900"/>
    <w:rsid w:val="00DF61FA"/>
    <w:rsid w:val="00E614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70A78"/>
  <w15:chartTrackingRefBased/>
  <w15:docId w15:val="{BF0246AD-1AB3-416E-BE0D-619A7EC8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msonormal0">
    <w:name w:val="msonormal"/>
    <w:basedOn w:val="Standard"/>
    <w:rsid w:val="00DB7BB7"/>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DB7B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07472782">
      <w:bodyDiv w:val="1"/>
      <w:marLeft w:val="0"/>
      <w:marRight w:val="0"/>
      <w:marTop w:val="0"/>
      <w:marBottom w:val="0"/>
      <w:divBdr>
        <w:top w:val="none" w:sz="0" w:space="0" w:color="auto"/>
        <w:left w:val="none" w:sz="0" w:space="0" w:color="auto"/>
        <w:bottom w:val="none" w:sz="0" w:space="0" w:color="auto"/>
        <w:right w:val="none" w:sz="0" w:space="0" w:color="auto"/>
      </w:divBdr>
      <w:divsChild>
        <w:div w:id="44985726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2074584">
      <w:bodyDiv w:val="1"/>
      <w:marLeft w:val="0"/>
      <w:marRight w:val="0"/>
      <w:marTop w:val="0"/>
      <w:marBottom w:val="0"/>
      <w:divBdr>
        <w:top w:val="none" w:sz="0" w:space="0" w:color="auto"/>
        <w:left w:val="none" w:sz="0" w:space="0" w:color="auto"/>
        <w:bottom w:val="none" w:sz="0" w:space="0" w:color="auto"/>
        <w:right w:val="none" w:sz="0" w:space="0" w:color="auto"/>
      </w:divBdr>
      <w:divsChild>
        <w:div w:id="101719912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43106498">
      <w:bodyDiv w:val="1"/>
      <w:marLeft w:val="0"/>
      <w:marRight w:val="0"/>
      <w:marTop w:val="0"/>
      <w:marBottom w:val="0"/>
      <w:divBdr>
        <w:top w:val="none" w:sz="0" w:space="0" w:color="auto"/>
        <w:left w:val="none" w:sz="0" w:space="0" w:color="auto"/>
        <w:bottom w:val="none" w:sz="0" w:space="0" w:color="auto"/>
        <w:right w:val="none" w:sz="0" w:space="0" w:color="auto"/>
      </w:divBdr>
      <w:divsChild>
        <w:div w:id="1408915558">
          <w:marLeft w:val="0"/>
          <w:marRight w:val="0"/>
          <w:marTop w:val="0"/>
          <w:marBottom w:val="0"/>
          <w:divBdr>
            <w:top w:val="none" w:sz="0" w:space="0" w:color="auto"/>
            <w:left w:val="none" w:sz="0" w:space="0" w:color="auto"/>
            <w:bottom w:val="none" w:sz="0" w:space="0" w:color="auto"/>
            <w:right w:val="none" w:sz="0" w:space="0" w:color="auto"/>
          </w:divBdr>
          <w:divsChild>
            <w:div w:id="2020696417">
              <w:marLeft w:val="0"/>
              <w:marRight w:val="0"/>
              <w:marTop w:val="0"/>
              <w:marBottom w:val="0"/>
              <w:divBdr>
                <w:top w:val="none" w:sz="0" w:space="0" w:color="auto"/>
                <w:left w:val="none" w:sz="0" w:space="0" w:color="auto"/>
                <w:bottom w:val="none" w:sz="0" w:space="0" w:color="auto"/>
                <w:right w:val="none" w:sz="0" w:space="0" w:color="auto"/>
              </w:divBdr>
            </w:div>
            <w:div w:id="1526823806">
              <w:marLeft w:val="0"/>
              <w:marRight w:val="0"/>
              <w:marTop w:val="0"/>
              <w:marBottom w:val="0"/>
              <w:divBdr>
                <w:top w:val="none" w:sz="0" w:space="0" w:color="auto"/>
                <w:left w:val="none" w:sz="0" w:space="0" w:color="auto"/>
                <w:bottom w:val="none" w:sz="0" w:space="0" w:color="auto"/>
                <w:right w:val="none" w:sz="0" w:space="0" w:color="auto"/>
              </w:divBdr>
            </w:div>
            <w:div w:id="929045774">
              <w:marLeft w:val="0"/>
              <w:marRight w:val="0"/>
              <w:marTop w:val="0"/>
              <w:marBottom w:val="0"/>
              <w:divBdr>
                <w:top w:val="none" w:sz="0" w:space="0" w:color="auto"/>
                <w:left w:val="none" w:sz="0" w:space="0" w:color="auto"/>
                <w:bottom w:val="none" w:sz="0" w:space="0" w:color="auto"/>
                <w:right w:val="none" w:sz="0" w:space="0" w:color="auto"/>
              </w:divBdr>
            </w:div>
            <w:div w:id="684359024">
              <w:marLeft w:val="0"/>
              <w:marRight w:val="0"/>
              <w:marTop w:val="0"/>
              <w:marBottom w:val="0"/>
              <w:divBdr>
                <w:top w:val="none" w:sz="0" w:space="0" w:color="auto"/>
                <w:left w:val="none" w:sz="0" w:space="0" w:color="auto"/>
                <w:bottom w:val="none" w:sz="0" w:space="0" w:color="auto"/>
                <w:right w:val="none" w:sz="0" w:space="0" w:color="auto"/>
              </w:divBdr>
            </w:div>
            <w:div w:id="1771657541">
              <w:marLeft w:val="0"/>
              <w:marRight w:val="0"/>
              <w:marTop w:val="0"/>
              <w:marBottom w:val="0"/>
              <w:divBdr>
                <w:top w:val="none" w:sz="0" w:space="0" w:color="auto"/>
                <w:left w:val="none" w:sz="0" w:space="0" w:color="auto"/>
                <w:bottom w:val="none" w:sz="0" w:space="0" w:color="auto"/>
                <w:right w:val="none" w:sz="0" w:space="0" w:color="auto"/>
              </w:divBdr>
            </w:div>
            <w:div w:id="1271475018">
              <w:marLeft w:val="0"/>
              <w:marRight w:val="0"/>
              <w:marTop w:val="0"/>
              <w:marBottom w:val="0"/>
              <w:divBdr>
                <w:top w:val="none" w:sz="0" w:space="0" w:color="auto"/>
                <w:left w:val="none" w:sz="0" w:space="0" w:color="auto"/>
                <w:bottom w:val="none" w:sz="0" w:space="0" w:color="auto"/>
                <w:right w:val="none" w:sz="0" w:space="0" w:color="auto"/>
              </w:divBdr>
            </w:div>
            <w:div w:id="980769556">
              <w:marLeft w:val="0"/>
              <w:marRight w:val="0"/>
              <w:marTop w:val="0"/>
              <w:marBottom w:val="0"/>
              <w:divBdr>
                <w:top w:val="none" w:sz="0" w:space="0" w:color="auto"/>
                <w:left w:val="none" w:sz="0" w:space="0" w:color="auto"/>
                <w:bottom w:val="none" w:sz="0" w:space="0" w:color="auto"/>
                <w:right w:val="none" w:sz="0" w:space="0" w:color="auto"/>
              </w:divBdr>
            </w:div>
            <w:div w:id="1128624329">
              <w:marLeft w:val="0"/>
              <w:marRight w:val="0"/>
              <w:marTop w:val="0"/>
              <w:marBottom w:val="0"/>
              <w:divBdr>
                <w:top w:val="none" w:sz="0" w:space="0" w:color="auto"/>
                <w:left w:val="none" w:sz="0" w:space="0" w:color="auto"/>
                <w:bottom w:val="none" w:sz="0" w:space="0" w:color="auto"/>
                <w:right w:val="none" w:sz="0" w:space="0" w:color="auto"/>
              </w:divBdr>
            </w:div>
            <w:div w:id="2062826461">
              <w:marLeft w:val="0"/>
              <w:marRight w:val="0"/>
              <w:marTop w:val="0"/>
              <w:marBottom w:val="0"/>
              <w:divBdr>
                <w:top w:val="none" w:sz="0" w:space="0" w:color="auto"/>
                <w:left w:val="none" w:sz="0" w:space="0" w:color="auto"/>
                <w:bottom w:val="none" w:sz="0" w:space="0" w:color="auto"/>
                <w:right w:val="none" w:sz="0" w:space="0" w:color="auto"/>
              </w:divBdr>
            </w:div>
            <w:div w:id="637418018">
              <w:marLeft w:val="0"/>
              <w:marRight w:val="0"/>
              <w:marTop w:val="0"/>
              <w:marBottom w:val="0"/>
              <w:divBdr>
                <w:top w:val="none" w:sz="0" w:space="0" w:color="auto"/>
                <w:left w:val="none" w:sz="0" w:space="0" w:color="auto"/>
                <w:bottom w:val="none" w:sz="0" w:space="0" w:color="auto"/>
                <w:right w:val="none" w:sz="0" w:space="0" w:color="auto"/>
              </w:divBdr>
            </w:div>
            <w:div w:id="1401752275">
              <w:marLeft w:val="0"/>
              <w:marRight w:val="0"/>
              <w:marTop w:val="0"/>
              <w:marBottom w:val="0"/>
              <w:divBdr>
                <w:top w:val="none" w:sz="0" w:space="0" w:color="auto"/>
                <w:left w:val="none" w:sz="0" w:space="0" w:color="auto"/>
                <w:bottom w:val="none" w:sz="0" w:space="0" w:color="auto"/>
                <w:right w:val="none" w:sz="0" w:space="0" w:color="auto"/>
              </w:divBdr>
            </w:div>
            <w:div w:id="1235041810">
              <w:marLeft w:val="0"/>
              <w:marRight w:val="0"/>
              <w:marTop w:val="0"/>
              <w:marBottom w:val="0"/>
              <w:divBdr>
                <w:top w:val="none" w:sz="0" w:space="0" w:color="auto"/>
                <w:left w:val="none" w:sz="0" w:space="0" w:color="auto"/>
                <w:bottom w:val="none" w:sz="0" w:space="0" w:color="auto"/>
                <w:right w:val="none" w:sz="0" w:space="0" w:color="auto"/>
              </w:divBdr>
            </w:div>
            <w:div w:id="1185557397">
              <w:marLeft w:val="0"/>
              <w:marRight w:val="0"/>
              <w:marTop w:val="0"/>
              <w:marBottom w:val="0"/>
              <w:divBdr>
                <w:top w:val="none" w:sz="0" w:space="0" w:color="auto"/>
                <w:left w:val="none" w:sz="0" w:space="0" w:color="auto"/>
                <w:bottom w:val="none" w:sz="0" w:space="0" w:color="auto"/>
                <w:right w:val="none" w:sz="0" w:space="0" w:color="auto"/>
              </w:divBdr>
            </w:div>
            <w:div w:id="139421120">
              <w:marLeft w:val="0"/>
              <w:marRight w:val="0"/>
              <w:marTop w:val="0"/>
              <w:marBottom w:val="0"/>
              <w:divBdr>
                <w:top w:val="none" w:sz="0" w:space="0" w:color="auto"/>
                <w:left w:val="none" w:sz="0" w:space="0" w:color="auto"/>
                <w:bottom w:val="none" w:sz="0" w:space="0" w:color="auto"/>
                <w:right w:val="none" w:sz="0" w:space="0" w:color="auto"/>
              </w:divBdr>
            </w:div>
            <w:div w:id="77733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73</Pages>
  <Words>30642</Words>
  <Characters>193045</Characters>
  <Application>Microsoft Office Word</Application>
  <DocSecurity>0</DocSecurity>
  <Lines>1608</Lines>
  <Paragraphs>446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223241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und Briefe</dc:title>
  <dc:subject/>
  <dc:creator>Clarenbach, Adolph</dc:creator>
  <cp:keywords/>
  <dc:description/>
  <cp:lastModifiedBy>webmaster@glaubensstimme.de</cp:lastModifiedBy>
  <cp:revision>2</cp:revision>
  <dcterms:created xsi:type="dcterms:W3CDTF">2021-11-21T15:59:00Z</dcterms:created>
  <dcterms:modified xsi:type="dcterms:W3CDTF">2021-11-21T19:40:00Z</dcterms:modified>
  <dc:language>de</dc:language>
</cp:coreProperties>
</file>